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8B2493" w14:textId="638ECB1E" w:rsidR="007166CE" w:rsidRDefault="00A23C1F"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7813322F" wp14:editId="043C4D28">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6">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A06FB29" w14:textId="77777777" w:rsidR="007166CE" w:rsidRDefault="007166CE" w:rsidP="007166CE">
      <w:pPr>
        <w:pStyle w:val="berschrift1"/>
      </w:pPr>
      <w:r>
        <w:br w:type="page"/>
      </w:r>
      <w:r>
        <w:lastRenderedPageBreak/>
        <w:t>Vorwort</w:t>
      </w:r>
    </w:p>
    <w:p w14:paraId="08DE32F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F568DEA" w14:textId="77777777" w:rsidR="007E1779" w:rsidRDefault="008D7463" w:rsidP="007166CE">
      <w:r>
        <w:t xml:space="preserve">Dieses Jahr hat uns allen eine Menge abverlangt – doch Gott hat uns hindurchgetragen. </w:t>
      </w:r>
    </w:p>
    <w:p w14:paraId="468F35D4"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F10EE76" w14:textId="77777777" w:rsidR="007E1779" w:rsidRDefault="007E1779" w:rsidP="007166CE">
      <w:r>
        <w:t>Vielleicht hat aber auch der eine oder die andere Lust, mitzumachen und neue Bücher zu erstellen – sprecht mich einfach an.</w:t>
      </w:r>
    </w:p>
    <w:p w14:paraId="47992D03" w14:textId="77777777" w:rsidR="007166CE" w:rsidRDefault="007166CE" w:rsidP="007166CE">
      <w:r>
        <w:t>Euch allen wünsche ich Gottes reichen Segen und dass Ihr für Euch interessante Texte hier findet. Für Anregungen bin ich immer dankbar.</w:t>
      </w:r>
    </w:p>
    <w:p w14:paraId="5A60A793" w14:textId="77777777" w:rsidR="007166CE" w:rsidRDefault="007166CE" w:rsidP="007166CE">
      <w:r>
        <w:t>Gruß &amp; Segen,</w:t>
      </w:r>
    </w:p>
    <w:p w14:paraId="4909AA4A" w14:textId="77777777" w:rsidR="007166CE" w:rsidRDefault="007166CE" w:rsidP="007166CE">
      <w:r>
        <w:t>Andreas</w:t>
      </w:r>
    </w:p>
    <w:p w14:paraId="12D6A457"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039F3E88" w14:textId="7E8A96CC" w:rsidR="00DC6CCC" w:rsidRDefault="00DC6CCC" w:rsidP="00DC6CCC">
      <w:pPr>
        <w:pStyle w:val="berschrift2"/>
      </w:pPr>
      <w:r w:rsidRPr="00D60886">
        <w:t>AN SEINE EHEFRAU, VOM 4. OKTOBER 1529.</w:t>
      </w:r>
    </w:p>
    <w:p w14:paraId="0F2E8FA5" w14:textId="77777777" w:rsidR="00DC6CCC" w:rsidRDefault="00DC6CCC" w:rsidP="00DC6CCC">
      <w:pPr>
        <w:pStyle w:val="StandardWeb"/>
        <w:spacing w:before="0" w:beforeAutospacing="0" w:after="360" w:afterAutospacing="0" w:line="408" w:lineRule="atLeast"/>
        <w:jc w:val="both"/>
        <w:rPr>
          <w:color w:val="424242"/>
        </w:rPr>
      </w:pPr>
      <w:r>
        <w:rPr>
          <w:rStyle w:val="Hervorhebung"/>
          <w:color w:val="424242"/>
        </w:rPr>
        <w:t>Luther berichtet seiner Ehefrau von Marburg aus über das dort gehaltene Gespräch mit den Schweizern.</w:t>
      </w:r>
    </w:p>
    <w:p w14:paraId="0849752D" w14:textId="77777777" w:rsidR="00DC6CCC" w:rsidRDefault="00DC6CCC" w:rsidP="00DC6CCC">
      <w:pPr>
        <w:pStyle w:val="StandardWeb"/>
        <w:spacing w:before="0" w:beforeAutospacing="0" w:after="360" w:afterAutospacing="0" w:line="408" w:lineRule="atLeast"/>
        <w:jc w:val="both"/>
        <w:rPr>
          <w:color w:val="424242"/>
        </w:rPr>
      </w:pPr>
      <w:r>
        <w:rPr>
          <w:color w:val="424242"/>
        </w:rPr>
        <w:t>Gnade und Friede in Christo. Lieber Herr Käth</w:t>
      </w:r>
      <w:r>
        <w:rPr>
          <w:rStyle w:val="Endnotenzeichen"/>
          <w:color w:val="424242"/>
        </w:rPr>
        <w:endnoteReference w:id="1"/>
      </w:r>
      <w:r>
        <w:rPr>
          <w:color w:val="424242"/>
        </w:rPr>
        <w:t>, wisset, daß unser freundlich Gespräch zu Marburg ein Ende hat, und sind fast in allen Stücken eins, ohne daß die Widertheil wollten eitel Brod im Abendmahl behalten, und Christum geistlich darinnen gegenwärtig bekennen. Heute handelt der Landgraf, ob wir könnten eins werden, oder doch gleichwohl, so wir uneins blieben, dennoch Brüder und Christus Glieder unter einander uns halten. Da arbeitet der Landgraf heftig. Aber wir wollen des Brüdern und Glieders nicht, friedlich und guts wollen wir wohl. Ich achte, morgen oder übermorgen wollen wir aufbrechen, und zu E. Gn. Herrn gen Schl.</w:t>
      </w:r>
      <w:r>
        <w:rPr>
          <w:rStyle w:val="Endnotenzeichen"/>
          <w:color w:val="424242"/>
        </w:rPr>
        <w:endnoteReference w:id="2"/>
      </w:r>
      <w:r>
        <w:rPr>
          <w:color w:val="424242"/>
        </w:rPr>
        <w:t xml:space="preserve"> im Voigtland ziehen, dahin uns S. K. F. G. berufen hat.</w:t>
      </w:r>
    </w:p>
    <w:p w14:paraId="0520F6B9" w14:textId="77777777" w:rsidR="00DC6CCC" w:rsidRDefault="00DC6CCC" w:rsidP="00DC6CCC">
      <w:pPr>
        <w:pStyle w:val="StandardWeb"/>
        <w:spacing w:before="0" w:beforeAutospacing="0" w:after="360" w:afterAutospacing="0" w:line="408" w:lineRule="atLeast"/>
        <w:jc w:val="both"/>
        <w:rPr>
          <w:color w:val="424242"/>
        </w:rPr>
      </w:pPr>
      <w:r>
        <w:rPr>
          <w:color w:val="424242"/>
        </w:rPr>
        <w:t>Sage dem Herrn Pommer</w:t>
      </w:r>
      <w:r>
        <w:rPr>
          <w:rStyle w:val="Endnotenzeichen"/>
          <w:color w:val="424242"/>
        </w:rPr>
        <w:endnoteReference w:id="3"/>
      </w:r>
      <w:r>
        <w:rPr>
          <w:color w:val="424242"/>
        </w:rPr>
        <w:t>, daß die besten Argument sind gewesen des Zwingli, daß corpus non potest esse sine loco: ergo Christi corpus non est in pane</w:t>
      </w:r>
      <w:r>
        <w:rPr>
          <w:rStyle w:val="Endnotenzeichen"/>
          <w:color w:val="424242"/>
        </w:rPr>
        <w:endnoteReference w:id="4"/>
      </w:r>
      <w:r>
        <w:rPr>
          <w:color w:val="424242"/>
        </w:rPr>
        <w:t>; deß Oecolompadii: dieß Sacramentum est signum corporis Christi</w:t>
      </w:r>
      <w:r>
        <w:rPr>
          <w:rStyle w:val="Endnotenzeichen"/>
          <w:color w:val="424242"/>
        </w:rPr>
        <w:endnoteReference w:id="5"/>
      </w:r>
      <w:r>
        <w:rPr>
          <w:color w:val="424242"/>
        </w:rPr>
        <w:t>. Ich achte, Gott habe sie verblendet, daß sie nichts haben müssen fürbringen. Ich habe viel zu thun, und der Bote eilet. Sage allen gute Nacht, und bittet für uns. Wir sind noch alle frisch und gesund, und leben wie die Fürsten. Küßt mir Lensgen und Hänsgen</w:t>
      </w:r>
      <w:r>
        <w:rPr>
          <w:rStyle w:val="Endnotenzeichen"/>
          <w:color w:val="424242"/>
        </w:rPr>
        <w:endnoteReference w:id="6"/>
      </w:r>
      <w:r>
        <w:rPr>
          <w:color w:val="424242"/>
        </w:rPr>
        <w:t>. Am Tage Francisci, 1529.</w:t>
      </w:r>
    </w:p>
    <w:p w14:paraId="5CA5D399" w14:textId="77777777" w:rsidR="00DC6CCC" w:rsidRDefault="00DC6CCC" w:rsidP="00DC6CCC">
      <w:pPr>
        <w:pStyle w:val="StandardWeb"/>
        <w:spacing w:before="0" w:beforeAutospacing="0" w:after="360" w:afterAutospacing="0" w:line="408" w:lineRule="atLeast"/>
        <w:jc w:val="both"/>
        <w:rPr>
          <w:color w:val="424242"/>
        </w:rPr>
      </w:pPr>
      <w:r>
        <w:rPr>
          <w:color w:val="424242"/>
        </w:rPr>
        <w:t>E. williger Diener Martinus Luther. Johann Brenz, Andreas Osiander, Doctor Stephan von Augsburg sind auch hier kommen</w:t>
      </w:r>
      <w:r>
        <w:rPr>
          <w:rStyle w:val="Endnotenzeichen"/>
          <w:color w:val="424242"/>
        </w:rPr>
        <w:endnoteReference w:id="7"/>
      </w:r>
      <w:r>
        <w:rPr>
          <w:color w:val="424242"/>
        </w:rPr>
        <w:t>.</w:t>
      </w:r>
    </w:p>
    <w:p w14:paraId="60B37DDB" w14:textId="77777777" w:rsidR="00DC6CCC" w:rsidRDefault="00DC6CCC" w:rsidP="00DC6CCC">
      <w:pPr>
        <w:rPr>
          <w:color w:val="424242"/>
        </w:rPr>
      </w:pPr>
      <w:r>
        <w:rPr>
          <w:color w:val="424242"/>
        </w:rPr>
        <w:t>Sie sind hier toll geworden mit Schweißschrecken</w:t>
      </w:r>
      <w:r>
        <w:rPr>
          <w:rStyle w:val="Endnotenzeichen"/>
          <w:color w:val="424242"/>
        </w:rPr>
        <w:endnoteReference w:id="8"/>
      </w:r>
      <w:r>
        <w:rPr>
          <w:color w:val="424242"/>
        </w:rPr>
        <w:t>, gestern haben sich bei fünfzig geleget, deren sind eins oder zwei gestorben.</w:t>
      </w:r>
    </w:p>
    <w:p w14:paraId="32CC8EC0" w14:textId="77777777" w:rsidR="00DC6CCC" w:rsidRPr="007C314C" w:rsidRDefault="00DC6CCC" w:rsidP="00DC6CCC">
      <w:pPr>
        <w:pStyle w:val="berschrift2"/>
      </w:pPr>
      <w:r w:rsidRPr="007C314C">
        <w:t xml:space="preserve">AN SEINE EHEFRAU - </w:t>
      </w:r>
      <w:hyperlink r:id="rId7" w:tooltip="15:21" w:history="1">
        <w:r w:rsidRPr="007C314C">
          <w:rPr>
            <w:rStyle w:val="Hyperlink"/>
            <w:color w:val="2E74B5" w:themeColor="accent1" w:themeShade="BF"/>
            <w:u w:val="none"/>
          </w:rPr>
          <w:t>5. Juni 1530</w:t>
        </w:r>
      </w:hyperlink>
      <w:r w:rsidRPr="007C314C">
        <w:t xml:space="preserve"> </w:t>
      </w:r>
    </w:p>
    <w:p w14:paraId="6C8D2195" w14:textId="77777777" w:rsidR="00DC6CCC" w:rsidRDefault="00DC6CCC" w:rsidP="00DC6CCC">
      <w:pPr>
        <w:pStyle w:val="StandardWeb"/>
        <w:spacing w:before="0" w:beforeAutospacing="0" w:after="360" w:afterAutospacing="0" w:line="408" w:lineRule="atLeast"/>
        <w:jc w:val="both"/>
        <w:rPr>
          <w:color w:val="424242"/>
        </w:rPr>
      </w:pPr>
      <w:bookmarkStart w:id="0" w:name="_Hlk57922465"/>
      <w:r>
        <w:rPr>
          <w:color w:val="424242"/>
        </w:rPr>
        <w:t>Meiner herzlieben Hausfrauen Katherin Lutherin zu Wittenberg zu Handen.</w:t>
      </w:r>
    </w:p>
    <w:p w14:paraId="7D4E360E" w14:textId="77777777" w:rsidR="00DC6CCC" w:rsidRDefault="00DC6CCC" w:rsidP="00DC6CCC">
      <w:pPr>
        <w:pStyle w:val="StandardWeb"/>
        <w:spacing w:before="0" w:beforeAutospacing="0" w:after="360" w:afterAutospacing="0" w:line="408" w:lineRule="atLeast"/>
        <w:jc w:val="both"/>
        <w:rPr>
          <w:color w:val="424242"/>
        </w:rPr>
      </w:pPr>
      <w:r>
        <w:rPr>
          <w:color w:val="424242"/>
        </w:rPr>
        <w:t xml:space="preserve">Gnad und Friede in Christo. Liebe Käthe! Ich hab, acht ich, deine Briefe alle empfangen. So ist dieß der vierte Brief, den ich dir schreibe, seit daß Er Johann von hinnen zu dir gangen ist. Lenchen Conterfeyt hab ich mit der Schachtel auch. Ich kannte das Hürlin zuerst nicht, so schwarz deucht michs sein. Ich halte, wo du es wilt absetzen von wehnen, daß gut sei, </w:t>
      </w:r>
      <w:proofErr w:type="spellStart"/>
      <w:r>
        <w:rPr>
          <w:color w:val="424242"/>
        </w:rPr>
        <w:t>weylinger</w:t>
      </w:r>
      <w:proofErr w:type="spellEnd"/>
      <w:r>
        <w:rPr>
          <w:color w:val="424242"/>
        </w:rPr>
        <w:t xml:space="preserve"> Weise, also daß du ihr zuerst eines Tages einmal abbrechest, darnach des Tages zweimal, bis also säuberlich abläßt. Also hat mir Georgen von </w:t>
      </w:r>
      <w:proofErr w:type="spellStart"/>
      <w:r>
        <w:rPr>
          <w:color w:val="424242"/>
        </w:rPr>
        <w:t>Grumpachs</w:t>
      </w:r>
      <w:proofErr w:type="spellEnd"/>
      <w:r>
        <w:rPr>
          <w:color w:val="424242"/>
        </w:rPr>
        <w:t xml:space="preserve"> Mutter, Frau </w:t>
      </w:r>
      <w:proofErr w:type="spellStart"/>
      <w:r>
        <w:rPr>
          <w:color w:val="424242"/>
        </w:rPr>
        <w:t>Argula</w:t>
      </w:r>
      <w:proofErr w:type="spellEnd"/>
      <w:r>
        <w:rPr>
          <w:color w:val="424242"/>
        </w:rPr>
        <w:t xml:space="preserve"> gerathen; die ist hier bei uns gewest und hat mit mir </w:t>
      </w:r>
      <w:proofErr w:type="spellStart"/>
      <w:r>
        <w:rPr>
          <w:color w:val="424242"/>
        </w:rPr>
        <w:t>gessen</w:t>
      </w:r>
      <w:proofErr w:type="spellEnd"/>
      <w:r>
        <w:rPr>
          <w:color w:val="424242"/>
        </w:rPr>
        <w:t>, Hans Reinicke von Mansfeld auch, und George Römer, daß wir müssen an einen andern Ort, es will zu gemeiner Wallfahrt hieher werden.</w:t>
      </w:r>
    </w:p>
    <w:p w14:paraId="3C7CAAB3" w14:textId="77777777" w:rsidR="00DC6CCC" w:rsidRDefault="00DC6CCC" w:rsidP="00DC6CCC">
      <w:pPr>
        <w:pStyle w:val="StandardWeb"/>
        <w:spacing w:before="0" w:beforeAutospacing="0" w:after="360" w:afterAutospacing="0" w:line="408" w:lineRule="atLeast"/>
        <w:jc w:val="both"/>
        <w:rPr>
          <w:color w:val="424242"/>
        </w:rPr>
      </w:pPr>
      <w:r>
        <w:rPr>
          <w:color w:val="424242"/>
        </w:rPr>
        <w:t xml:space="preserve">Sage Meister </w:t>
      </w:r>
      <w:proofErr w:type="spellStart"/>
      <w:r>
        <w:rPr>
          <w:color w:val="424242"/>
        </w:rPr>
        <w:t>Christannus</w:t>
      </w:r>
      <w:proofErr w:type="spellEnd"/>
      <w:r>
        <w:rPr>
          <w:color w:val="424242"/>
        </w:rPr>
        <w:t xml:space="preserve">, daß ich mein Tage schändlicher Brillen nicht gesehen habe, denn die mit seinem Briefe kommen; ich </w:t>
      </w:r>
      <w:proofErr w:type="spellStart"/>
      <w:r>
        <w:rPr>
          <w:color w:val="424242"/>
        </w:rPr>
        <w:t>kunnt</w:t>
      </w:r>
      <w:proofErr w:type="spellEnd"/>
      <w:r>
        <w:rPr>
          <w:color w:val="424242"/>
        </w:rPr>
        <w:t xml:space="preserve"> nicht ein Stich dadurch sehen. So ist mir auch der Brief an </w:t>
      </w:r>
      <w:proofErr w:type="spellStart"/>
      <w:r>
        <w:rPr>
          <w:color w:val="424242"/>
        </w:rPr>
        <w:t>Cuntzen</w:t>
      </w:r>
      <w:proofErr w:type="spellEnd"/>
      <w:r>
        <w:rPr>
          <w:color w:val="424242"/>
        </w:rPr>
        <w:t xml:space="preserve"> Vater nicht worden, auch bin ich nicht zu Coburg; kann ich aber sonst dazu thun, will ichs nicht lassen. Du sollt aber gleichwohl deine Briefe dem Kastner lassen zustellen, der wird mir sie wohl schaffen.</w:t>
      </w:r>
    </w:p>
    <w:p w14:paraId="15AD795C" w14:textId="68E87EC4" w:rsidR="00DC6CCC" w:rsidRDefault="00DC6CCC" w:rsidP="00DC6CCC">
      <w:pPr>
        <w:pStyle w:val="StandardWeb"/>
        <w:spacing w:before="0" w:beforeAutospacing="0" w:after="360" w:afterAutospacing="0" w:line="408" w:lineRule="atLeast"/>
        <w:jc w:val="both"/>
        <w:rPr>
          <w:color w:val="424242"/>
        </w:rPr>
      </w:pPr>
      <w:r>
        <w:rPr>
          <w:color w:val="424242"/>
        </w:rPr>
        <w:t xml:space="preserve">Man beginnt beide zu </w:t>
      </w:r>
      <w:proofErr w:type="spellStart"/>
      <w:r>
        <w:rPr>
          <w:color w:val="424242"/>
        </w:rPr>
        <w:t>Nürenberg</w:t>
      </w:r>
      <w:proofErr w:type="spellEnd"/>
      <w:r>
        <w:rPr>
          <w:color w:val="424242"/>
        </w:rPr>
        <w:t xml:space="preserve"> und </w:t>
      </w:r>
      <w:proofErr w:type="spellStart"/>
      <w:r>
        <w:rPr>
          <w:color w:val="424242"/>
        </w:rPr>
        <w:t>Augsburck</w:t>
      </w:r>
      <w:proofErr w:type="spellEnd"/>
      <w:r>
        <w:rPr>
          <w:color w:val="424242"/>
        </w:rPr>
        <w:t xml:space="preserve"> zu zweifeln, ob etwas aus dem Reichstag werde. Der Kaiser verzeucht noch immer zu </w:t>
      </w:r>
      <w:proofErr w:type="spellStart"/>
      <w:r>
        <w:rPr>
          <w:color w:val="424242"/>
        </w:rPr>
        <w:t>Insprug</w:t>
      </w:r>
      <w:proofErr w:type="spellEnd"/>
      <w:r>
        <w:rPr>
          <w:color w:val="424242"/>
        </w:rPr>
        <w:t xml:space="preserve">. Die Pfaffen haben etwas </w:t>
      </w:r>
      <w:proofErr w:type="spellStart"/>
      <w:r>
        <w:rPr>
          <w:color w:val="424242"/>
        </w:rPr>
        <w:t>fur</w:t>
      </w:r>
      <w:proofErr w:type="spellEnd"/>
      <w:r>
        <w:rPr>
          <w:color w:val="424242"/>
        </w:rPr>
        <w:t xml:space="preserve">, und gehet mit Kräutern zu, Gott gebe, daß sie der Teufel bescheiße, Amen. Laß den Herrn </w:t>
      </w:r>
      <w:proofErr w:type="spellStart"/>
      <w:r>
        <w:rPr>
          <w:color w:val="424242"/>
        </w:rPr>
        <w:t>Pomer</w:t>
      </w:r>
      <w:proofErr w:type="spellEnd"/>
      <w:r>
        <w:rPr>
          <w:color w:val="424242"/>
        </w:rPr>
        <w:t xml:space="preserve"> den Brief an D. </w:t>
      </w:r>
      <w:proofErr w:type="spellStart"/>
      <w:r>
        <w:rPr>
          <w:color w:val="424242"/>
        </w:rPr>
        <w:t>Wencels</w:t>
      </w:r>
      <w:proofErr w:type="spellEnd"/>
      <w:r>
        <w:rPr>
          <w:color w:val="424242"/>
        </w:rPr>
        <w:t xml:space="preserve"> lesen. Eilend, der Bote wollt nicht harren. Gruße, </w:t>
      </w:r>
      <w:proofErr w:type="spellStart"/>
      <w:r>
        <w:rPr>
          <w:color w:val="424242"/>
        </w:rPr>
        <w:t>kusse</w:t>
      </w:r>
      <w:proofErr w:type="spellEnd"/>
      <w:r>
        <w:rPr>
          <w:color w:val="424242"/>
        </w:rPr>
        <w:t xml:space="preserve">, herze und sei freundlich allen und jeder nach seinem Stande. Am </w:t>
      </w:r>
      <w:proofErr w:type="spellStart"/>
      <w:r>
        <w:rPr>
          <w:color w:val="424242"/>
        </w:rPr>
        <w:t>Pfingstag</w:t>
      </w:r>
      <w:proofErr w:type="spellEnd"/>
      <w:r>
        <w:rPr>
          <w:color w:val="424242"/>
        </w:rPr>
        <w:t xml:space="preserve"> </w:t>
      </w:r>
      <w:proofErr w:type="spellStart"/>
      <w:r>
        <w:rPr>
          <w:color w:val="424242"/>
        </w:rPr>
        <w:t>fruhe</w:t>
      </w:r>
      <w:proofErr w:type="spellEnd"/>
      <w:r>
        <w:rPr>
          <w:color w:val="424242"/>
        </w:rPr>
        <w:t>. 1530.</w:t>
      </w:r>
    </w:p>
    <w:p w14:paraId="60F01C43" w14:textId="67B88936" w:rsidR="00DC6CCC" w:rsidRPr="00DC6CCC" w:rsidRDefault="00DC6CCC" w:rsidP="00DC6CCC">
      <w:pPr>
        <w:pStyle w:val="StandardWeb"/>
        <w:spacing w:before="0" w:beforeAutospacing="0" w:after="360" w:afterAutospacing="0" w:line="408" w:lineRule="atLeast"/>
        <w:jc w:val="both"/>
        <w:rPr>
          <w:color w:val="424242"/>
        </w:rPr>
      </w:pPr>
      <w:r>
        <w:rPr>
          <w:color w:val="424242"/>
        </w:rPr>
        <w:t>Martin Luther</w:t>
      </w:r>
      <w:bookmarkEnd w:id="0"/>
    </w:p>
    <w:p w14:paraId="42109AD7" w14:textId="77777777" w:rsidR="00DC6CCC" w:rsidRPr="00D617F7" w:rsidRDefault="00DC6CCC" w:rsidP="00DC6CCC">
      <w:pPr>
        <w:pStyle w:val="berschrift2"/>
      </w:pPr>
      <w:bookmarkStart w:id="1" w:name="_Hlk57923063"/>
      <w:r w:rsidRPr="00D617F7">
        <w:t xml:space="preserve">AN SEINE EHEFRAU - </w:t>
      </w:r>
      <w:r w:rsidRPr="00D617F7">
        <w:rPr>
          <w:rStyle w:val="Fett"/>
          <w:b w:val="0"/>
          <w:bCs w:val="0"/>
        </w:rPr>
        <w:t>14. August 1530.</w:t>
      </w:r>
    </w:p>
    <w:p w14:paraId="1211030C" w14:textId="77777777" w:rsidR="00DC6CCC" w:rsidRDefault="00DC6CCC" w:rsidP="00DC6CCC">
      <w:pPr>
        <w:pStyle w:val="StandardWeb"/>
        <w:spacing w:before="0" w:beforeAutospacing="0" w:after="360" w:afterAutospacing="0" w:line="408" w:lineRule="atLeast"/>
        <w:jc w:val="both"/>
        <w:rPr>
          <w:color w:val="424242"/>
        </w:rPr>
      </w:pPr>
      <w:r>
        <w:rPr>
          <w:color w:val="424242"/>
        </w:rPr>
        <w:t xml:space="preserve">Gnade und Friede in Christo. Meine liebe Käthe! Dieser Bote lief eilend fürüber, daß ich Nichts mehr schreiben konnte, ohne daß ich nicht wollte ohne meine Handschrift ihn lassen gehen. Du magst Herr Johann Pommern und Allen sagen, daß ich bald mehr schreiben will. Wir haben noch Nichts von Augsburg, warten aber alle Stunde auf Botschaft und Schrift. Aus fliegenden Reden haben wir, daß unsers Widerparts Antwort solle öffentlich gelesen sein; man habe aber den Unsern keine Abschrift wollen geben, daß sie darauf antworten möchten. Weiß nicht, ob’s wahr ist. Wo sie das Licht so scheuen, werden die Unsern nicht lange bleiben. Ich bin seit </w:t>
      </w:r>
      <w:proofErr w:type="spellStart"/>
      <w:r>
        <w:rPr>
          <w:color w:val="424242"/>
        </w:rPr>
        <w:t>Lorenzentag</w:t>
      </w:r>
      <w:proofErr w:type="spellEnd"/>
      <w:r>
        <w:rPr>
          <w:color w:val="424242"/>
        </w:rPr>
        <w:t xml:space="preserve"> fast gesund gewesen und kein Sausen im Kopfe gefühlet; das hat mich fein lustig gemacht zu schreiben, denn bisher hat mich das Sausen wohl geplaget. Grüße Alle und Alles; ein andermal weiter, Gott sei mit euch, Amen. Und betet getrost; denn es ist wohl angelegt und Gott wird helfen. Gegeben am Sonntage nach </w:t>
      </w:r>
      <w:proofErr w:type="spellStart"/>
      <w:r>
        <w:rPr>
          <w:color w:val="424242"/>
        </w:rPr>
        <w:t>Lorenzentag</w:t>
      </w:r>
      <w:proofErr w:type="spellEnd"/>
      <w:r>
        <w:rPr>
          <w:color w:val="424242"/>
        </w:rPr>
        <w:t>, Anno 1530.</w:t>
      </w:r>
    </w:p>
    <w:bookmarkEnd w:id="1"/>
    <w:p w14:paraId="31AEAE24" w14:textId="77777777" w:rsidR="00DC6CCC" w:rsidRDefault="00DC6CCC" w:rsidP="00DC6CCC">
      <w:pPr>
        <w:pStyle w:val="StandardWeb"/>
        <w:spacing w:before="0" w:beforeAutospacing="0" w:after="360" w:afterAutospacing="0" w:line="408" w:lineRule="atLeast"/>
        <w:jc w:val="both"/>
        <w:rPr>
          <w:color w:val="424242"/>
        </w:rPr>
      </w:pPr>
      <w:r>
        <w:rPr>
          <w:color w:val="424242"/>
        </w:rPr>
        <w:t>Martinus Luther</w:t>
      </w:r>
    </w:p>
    <w:p w14:paraId="75D0212E" w14:textId="77777777" w:rsidR="003E378C" w:rsidRDefault="003E378C" w:rsidP="003E378C">
      <w:pPr>
        <w:pStyle w:val="berschrift2"/>
      </w:pPr>
      <w:r w:rsidRPr="005D6650">
        <w:t>AN KÄTHE, 15. AUGUST 1530</w:t>
      </w:r>
    </w:p>
    <w:p w14:paraId="4C95E416" w14:textId="77777777" w:rsidR="003E378C" w:rsidRDefault="003E378C" w:rsidP="003E378C">
      <w:pPr>
        <w:pStyle w:val="StandardWeb"/>
        <w:spacing w:before="0" w:beforeAutospacing="0" w:after="360" w:afterAutospacing="0" w:line="408" w:lineRule="atLeast"/>
        <w:jc w:val="both"/>
        <w:rPr>
          <w:color w:val="424242"/>
        </w:rPr>
      </w:pPr>
      <w:r>
        <w:rPr>
          <w:color w:val="424242"/>
        </w:rPr>
        <w:t xml:space="preserve">Aus </w:t>
      </w:r>
      <w:proofErr w:type="spellStart"/>
      <w:r>
        <w:rPr>
          <w:color w:val="424242"/>
        </w:rPr>
        <w:t>Koburg</w:t>
      </w:r>
      <w:proofErr w:type="spellEnd"/>
      <w:r>
        <w:rPr>
          <w:color w:val="424242"/>
        </w:rPr>
        <w:t xml:space="preserve"> vom 15. August 1530.</w:t>
      </w:r>
    </w:p>
    <w:p w14:paraId="2D5BFBEE" w14:textId="77777777" w:rsidR="003E378C" w:rsidRDefault="003E378C" w:rsidP="003E378C">
      <w:pPr>
        <w:pStyle w:val="StandardWeb"/>
        <w:spacing w:before="0" w:beforeAutospacing="0" w:after="360" w:afterAutospacing="0" w:line="408" w:lineRule="atLeast"/>
        <w:jc w:val="both"/>
        <w:rPr>
          <w:color w:val="424242"/>
        </w:rPr>
      </w:pPr>
      <w:r>
        <w:rPr>
          <w:color w:val="424242"/>
        </w:rPr>
        <w:t xml:space="preserve">Meinem lieben Herrn Frau </w:t>
      </w:r>
      <w:proofErr w:type="spellStart"/>
      <w:r>
        <w:rPr>
          <w:color w:val="424242"/>
        </w:rPr>
        <w:t>Katharin</w:t>
      </w:r>
      <w:proofErr w:type="spellEnd"/>
      <w:r>
        <w:rPr>
          <w:color w:val="424242"/>
        </w:rPr>
        <w:t xml:space="preserve"> Lutherin zu Wittenberg zu Handen. Gnad und Friede in Christo. Mein liebe </w:t>
      </w:r>
      <w:proofErr w:type="spellStart"/>
      <w:r>
        <w:rPr>
          <w:color w:val="424242"/>
        </w:rPr>
        <w:t>Kethe</w:t>
      </w:r>
      <w:proofErr w:type="spellEnd"/>
      <w:r>
        <w:rPr>
          <w:color w:val="424242"/>
        </w:rPr>
        <w:t>! Als ich den Brief hatte zugemacht, kamen mir diese Briefe von Augsburg: da ließ ich den Boten aufhalten, daß er sie mit sich nähme. Daraus werdet ihr wohl vernehmen, wie es zu Augsburg mit unser Sachen stehe, fast, wie ich im andern Briefe geschrieben habe. Laß dir sie Peter Weller</w:t>
      </w:r>
      <w:r>
        <w:rPr>
          <w:rStyle w:val="Endnotenzeichen"/>
          <w:color w:val="424242"/>
        </w:rPr>
        <w:endnoteReference w:id="9"/>
      </w:r>
      <w:r>
        <w:rPr>
          <w:color w:val="424242"/>
        </w:rPr>
        <w:t xml:space="preserve"> lesen, oder Er Johann Pommer. Gott helfe weiter, wie er gnädiglich angefangen hat, Amen, Ich kann ich nicht mehr schreiben, weil der Bote so wegfertig da sitzt und harret kaum. Grüße unsern lieben Sack. Ich hab deinen Brief an die </w:t>
      </w:r>
      <w:proofErr w:type="spellStart"/>
      <w:r>
        <w:rPr>
          <w:color w:val="424242"/>
        </w:rPr>
        <w:t>Castnerin</w:t>
      </w:r>
      <w:proofErr w:type="spellEnd"/>
      <w:r>
        <w:rPr>
          <w:color w:val="424242"/>
        </w:rPr>
        <w:t xml:space="preserve"> gelesen, und sie dankt dir sehr, Hans </w:t>
      </w:r>
      <w:proofErr w:type="spellStart"/>
      <w:r>
        <w:rPr>
          <w:color w:val="424242"/>
        </w:rPr>
        <w:t>Polner</w:t>
      </w:r>
      <w:proofErr w:type="spellEnd"/>
      <w:r>
        <w:rPr>
          <w:color w:val="424242"/>
        </w:rPr>
        <w:t xml:space="preserve"> hab ich Peter Weilern befohlen, siehe zu, daß er sich gehorsamlich halte. Grüße Hansen Luthern und seinen Schulmeister, dem will ich bald auch schreiben. Grüße M. Lehnen und </w:t>
      </w:r>
      <w:proofErr w:type="spellStart"/>
      <w:r>
        <w:rPr>
          <w:color w:val="424242"/>
        </w:rPr>
        <w:t>allesampt</w:t>
      </w:r>
      <w:proofErr w:type="spellEnd"/>
      <w:r>
        <w:rPr>
          <w:color w:val="424242"/>
        </w:rPr>
        <w:t xml:space="preserve">. Wir essen hier reife Weintrauben, wiewohl es diesen Mond heraussen sehr naß gewest ist. Gott sey mit euch allen, Amen. Ex </w:t>
      </w:r>
      <w:proofErr w:type="spellStart"/>
      <w:r>
        <w:rPr>
          <w:color w:val="424242"/>
        </w:rPr>
        <w:t>Eremo</w:t>
      </w:r>
      <w:proofErr w:type="spellEnd"/>
      <w:r>
        <w:rPr>
          <w:color w:val="424242"/>
        </w:rPr>
        <w:t xml:space="preserve"> </w:t>
      </w:r>
      <w:proofErr w:type="spellStart"/>
      <w:r>
        <w:rPr>
          <w:color w:val="424242"/>
        </w:rPr>
        <w:t>dic</w:t>
      </w:r>
      <w:proofErr w:type="spellEnd"/>
      <w:r>
        <w:rPr>
          <w:color w:val="424242"/>
        </w:rPr>
        <w:t xml:space="preserve"> Assumtionis </w:t>
      </w:r>
      <w:proofErr w:type="spellStart"/>
      <w:r>
        <w:rPr>
          <w:color w:val="424242"/>
        </w:rPr>
        <w:t>Mariae</w:t>
      </w:r>
      <w:proofErr w:type="spellEnd"/>
      <w:r>
        <w:rPr>
          <w:color w:val="424242"/>
        </w:rPr>
        <w:t>, MDXXX.</w:t>
      </w:r>
    </w:p>
    <w:p w14:paraId="3CDCAE6E" w14:textId="77777777" w:rsidR="003E378C" w:rsidRDefault="003E378C" w:rsidP="003E378C">
      <w:pPr>
        <w:pStyle w:val="StandardWeb"/>
        <w:spacing w:before="0" w:beforeAutospacing="0" w:after="360" w:afterAutospacing="0" w:line="408" w:lineRule="atLeast"/>
        <w:jc w:val="both"/>
        <w:rPr>
          <w:color w:val="424242"/>
        </w:rPr>
      </w:pPr>
      <w:r>
        <w:rPr>
          <w:color w:val="424242"/>
        </w:rPr>
        <w:t>Mart. Luther</w:t>
      </w:r>
    </w:p>
    <w:p w14:paraId="0818FF8E" w14:textId="791C8B0C" w:rsidR="00DC6CCC" w:rsidRDefault="003E378C" w:rsidP="003E378C">
      <w:pPr>
        <w:pStyle w:val="StandardWeb"/>
        <w:spacing w:before="0" w:beforeAutospacing="0" w:after="360" w:afterAutospacing="0" w:line="408" w:lineRule="atLeast"/>
        <w:jc w:val="both"/>
      </w:pPr>
      <w:r>
        <w:rPr>
          <w:color w:val="424242"/>
        </w:rPr>
        <w:t xml:space="preserve">Wie </w:t>
      </w:r>
      <w:proofErr w:type="spellStart"/>
      <w:r>
        <w:rPr>
          <w:color w:val="424242"/>
        </w:rPr>
        <w:t>verdreußt</w:t>
      </w:r>
      <w:proofErr w:type="spellEnd"/>
      <w:r>
        <w:rPr>
          <w:color w:val="424242"/>
        </w:rPr>
        <w:t xml:space="preserve"> michs, daß unser Drucker so schändlich verziehen mit den Exemplaren. Ich schicke solch Exemplar </w:t>
      </w:r>
      <w:proofErr w:type="spellStart"/>
      <w:r>
        <w:rPr>
          <w:color w:val="424242"/>
        </w:rPr>
        <w:t>darumb</w:t>
      </w:r>
      <w:proofErr w:type="spellEnd"/>
      <w:r>
        <w:rPr>
          <w:color w:val="424242"/>
        </w:rPr>
        <w:t xml:space="preserve"> hinein, daß sie bald sollten fertig werden, da machen sie mir ein </w:t>
      </w:r>
      <w:proofErr w:type="spellStart"/>
      <w:r>
        <w:rPr>
          <w:color w:val="424242"/>
        </w:rPr>
        <w:t>Lagerobs</w:t>
      </w:r>
      <w:proofErr w:type="spellEnd"/>
      <w:r>
        <w:rPr>
          <w:color w:val="424242"/>
        </w:rPr>
        <w:t xml:space="preserve"> draus. Wollt ich sie so liegen haben, ich hätte sie wohl hie bey mir auch wissen zu halten. Ich hab dir geschrieben, daß du den Sermon (wo er nicht angefangen) von </w:t>
      </w:r>
      <w:proofErr w:type="spellStart"/>
      <w:r>
        <w:rPr>
          <w:color w:val="424242"/>
        </w:rPr>
        <w:t>Schirlenz</w:t>
      </w:r>
      <w:proofErr w:type="spellEnd"/>
      <w:r>
        <w:rPr>
          <w:color w:val="424242"/>
        </w:rPr>
        <w:t xml:space="preserve"> nehmen und Georgen Rau geben solltest</w:t>
      </w:r>
      <w:r>
        <w:rPr>
          <w:rStyle w:val="Endnotenzeichen"/>
          <w:color w:val="424242"/>
        </w:rPr>
        <w:endnoteReference w:id="10"/>
      </w:r>
      <w:r>
        <w:rPr>
          <w:color w:val="424242"/>
        </w:rPr>
        <w:t xml:space="preserve">. Ich kann doch wohl denken, daß </w:t>
      </w:r>
      <w:proofErr w:type="spellStart"/>
      <w:r>
        <w:rPr>
          <w:color w:val="424242"/>
        </w:rPr>
        <w:t>Schirlenz</w:t>
      </w:r>
      <w:proofErr w:type="spellEnd"/>
      <w:r>
        <w:rPr>
          <w:color w:val="424242"/>
        </w:rPr>
        <w:t xml:space="preserve"> sein groß Exemplar kaum zu verlegen hat mit Papier. Ist das nicht geschehen, so schaffe, daß noch bald geschehe, und der Sermon aufs </w:t>
      </w:r>
      <w:proofErr w:type="spellStart"/>
      <w:r>
        <w:rPr>
          <w:color w:val="424242"/>
        </w:rPr>
        <w:t>forderlichst</w:t>
      </w:r>
      <w:proofErr w:type="spellEnd"/>
      <w:r>
        <w:rPr>
          <w:color w:val="424242"/>
        </w:rPr>
        <w:t xml:space="preserve"> gefertigt werde.</w:t>
      </w:r>
    </w:p>
    <w:p w14:paraId="564F2441" w14:textId="77777777" w:rsidR="003E378C" w:rsidRDefault="003E378C" w:rsidP="003E378C">
      <w:pPr>
        <w:pStyle w:val="berschrift2"/>
      </w:pPr>
      <w:r w:rsidRPr="005D6650">
        <w:t>AN SEINE FRAU VOM 24.9.1530</w:t>
      </w:r>
    </w:p>
    <w:p w14:paraId="352EC24E" w14:textId="77777777" w:rsidR="003E378C" w:rsidRDefault="003E378C" w:rsidP="003E378C">
      <w:pPr>
        <w:pStyle w:val="StandardWeb"/>
        <w:spacing w:before="0" w:beforeAutospacing="0" w:after="360" w:afterAutospacing="0" w:line="408" w:lineRule="atLeast"/>
        <w:jc w:val="both"/>
        <w:rPr>
          <w:color w:val="424242"/>
        </w:rPr>
      </w:pPr>
      <w:r>
        <w:rPr>
          <w:color w:val="424242"/>
        </w:rPr>
        <w:t xml:space="preserve">Aus </w:t>
      </w:r>
      <w:proofErr w:type="spellStart"/>
      <w:r>
        <w:rPr>
          <w:color w:val="424242"/>
        </w:rPr>
        <w:t>Koburg</w:t>
      </w:r>
      <w:proofErr w:type="spellEnd"/>
      <w:r>
        <w:rPr>
          <w:color w:val="424242"/>
        </w:rPr>
        <w:t xml:space="preserve"> vom 24. September 1530.</w:t>
      </w:r>
    </w:p>
    <w:p w14:paraId="5DE10B5E" w14:textId="77777777" w:rsidR="003E378C" w:rsidRDefault="003E378C" w:rsidP="003E378C">
      <w:pPr>
        <w:pStyle w:val="StandardWeb"/>
        <w:spacing w:before="0" w:beforeAutospacing="0" w:after="360" w:afterAutospacing="0" w:line="408" w:lineRule="atLeast"/>
        <w:jc w:val="both"/>
        <w:rPr>
          <w:color w:val="424242"/>
        </w:rPr>
      </w:pPr>
      <w:r>
        <w:rPr>
          <w:color w:val="424242"/>
        </w:rPr>
        <w:t xml:space="preserve">Zu Händen Frauen </w:t>
      </w:r>
      <w:proofErr w:type="spellStart"/>
      <w:r>
        <w:rPr>
          <w:color w:val="424242"/>
        </w:rPr>
        <w:t>Katharin</w:t>
      </w:r>
      <w:proofErr w:type="spellEnd"/>
      <w:r>
        <w:rPr>
          <w:color w:val="424242"/>
        </w:rPr>
        <w:t xml:space="preserve"> D. Luthern zu Wittenberg. Gnade und Friede in Christo. Meine liebe Käthe, gestern hab ich dir geschrieben und einen Brief in Gnädigsten Herrn mitgeschickt, daraus du vernehmen kannst, wie die Unsern zu Augspurg wollen auf sein. Demnach hoff ich, wo Gott Gnade giebt, wollen wir in vierzehn Tagen bei Euch </w:t>
      </w:r>
      <w:proofErr w:type="spellStart"/>
      <w:r>
        <w:rPr>
          <w:color w:val="424242"/>
        </w:rPr>
        <w:t>daheimen</w:t>
      </w:r>
      <w:proofErr w:type="spellEnd"/>
      <w:r>
        <w:rPr>
          <w:color w:val="424242"/>
        </w:rPr>
        <w:t xml:space="preserve"> seyn</w:t>
      </w:r>
      <w:r>
        <w:rPr>
          <w:rStyle w:val="Endnotenzeichen"/>
          <w:color w:val="424242"/>
        </w:rPr>
        <w:endnoteReference w:id="11"/>
      </w:r>
      <w:r>
        <w:rPr>
          <w:color w:val="424242"/>
        </w:rPr>
        <w:t xml:space="preserve">, wiewohl ich achte, unsre Sache werde nicht gar </w:t>
      </w:r>
      <w:proofErr w:type="spellStart"/>
      <w:r>
        <w:rPr>
          <w:color w:val="424242"/>
        </w:rPr>
        <w:t>unverdampt</w:t>
      </w:r>
      <w:proofErr w:type="spellEnd"/>
      <w:r>
        <w:rPr>
          <w:color w:val="424242"/>
        </w:rPr>
        <w:t xml:space="preserve"> bleiben. Da liegt auch nicht Macht an. Sie wollen schlecht die Münch und Nonnen wieder in die Klöster haben. Doch hat der </w:t>
      </w:r>
      <w:proofErr w:type="spellStart"/>
      <w:r>
        <w:rPr>
          <w:color w:val="424242"/>
        </w:rPr>
        <w:t>Rietesel</w:t>
      </w:r>
      <w:proofErr w:type="spellEnd"/>
      <w:r>
        <w:rPr>
          <w:rStyle w:val="Endnotenzeichen"/>
          <w:color w:val="424242"/>
        </w:rPr>
        <w:endnoteReference w:id="12"/>
      </w:r>
      <w:r>
        <w:rPr>
          <w:color w:val="424242"/>
        </w:rPr>
        <w:t xml:space="preserve"> anher geschrieben, er hoffe, daß man zu Augspurg werde abscheiden mit Frieden in allen Gassen. Das gebe Gott und wäre eine große Gnade. So bedürften wir’s alle wohl, weil der Türke so an uns will. </w:t>
      </w:r>
      <w:proofErr w:type="spellStart"/>
      <w:r>
        <w:rPr>
          <w:color w:val="424242"/>
        </w:rPr>
        <w:t>Weitres</w:t>
      </w:r>
      <w:proofErr w:type="spellEnd"/>
      <w:r>
        <w:rPr>
          <w:color w:val="424242"/>
        </w:rPr>
        <w:t xml:space="preserve"> wirft du wohl von Hornungen</w:t>
      </w:r>
      <w:r>
        <w:rPr>
          <w:rStyle w:val="Endnotenzeichen"/>
          <w:color w:val="424242"/>
        </w:rPr>
        <w:endnoteReference w:id="13"/>
      </w:r>
      <w:r>
        <w:rPr>
          <w:color w:val="424242"/>
        </w:rPr>
        <w:t xml:space="preserve"> hören. Hiemit seyd alle Gott befohlen, Amen. Sonnabends nach Matthäi, 1530.</w:t>
      </w:r>
    </w:p>
    <w:p w14:paraId="1D7DF79B" w14:textId="77777777" w:rsidR="003E378C" w:rsidRDefault="003E378C" w:rsidP="003E378C">
      <w:pPr>
        <w:pStyle w:val="StandardWeb"/>
        <w:spacing w:before="0" w:beforeAutospacing="0" w:after="360" w:afterAutospacing="0" w:line="408" w:lineRule="atLeast"/>
        <w:jc w:val="both"/>
        <w:rPr>
          <w:color w:val="424242"/>
        </w:rPr>
      </w:pPr>
      <w:r>
        <w:rPr>
          <w:color w:val="424242"/>
        </w:rPr>
        <w:t xml:space="preserve">Martinus </w:t>
      </w:r>
      <w:proofErr w:type="spellStart"/>
      <w:r>
        <w:rPr>
          <w:color w:val="424242"/>
        </w:rPr>
        <w:t>LutheR</w:t>
      </w:r>
      <w:proofErr w:type="spellEnd"/>
      <w:r>
        <w:rPr>
          <w:color w:val="424242"/>
        </w:rPr>
        <w:t>.</w:t>
      </w:r>
    </w:p>
    <w:p w14:paraId="1CBBCD50" w14:textId="77777777" w:rsidR="00F63FED" w:rsidRDefault="00F63FED" w:rsidP="00F63FED">
      <w:pPr>
        <w:pStyle w:val="berschrift2"/>
        <w:rPr>
          <w:lang w:eastAsia="de-DE"/>
        </w:rPr>
      </w:pPr>
      <w:r w:rsidRPr="00E7146C">
        <w:t>AN SEINE FRAU AUS TORGAU VOM 27. FEBRUAR 1532.</w:t>
      </w:r>
    </w:p>
    <w:p w14:paraId="6BC04988" w14:textId="77777777" w:rsidR="00F63FED" w:rsidRDefault="00F63FED" w:rsidP="00F63FED">
      <w:pPr>
        <w:pStyle w:val="StandardWeb"/>
        <w:spacing w:before="0" w:beforeAutospacing="0" w:after="360" w:afterAutospacing="0" w:line="408" w:lineRule="atLeast"/>
        <w:jc w:val="both"/>
        <w:rPr>
          <w:color w:val="424242"/>
        </w:rPr>
      </w:pPr>
      <w:r>
        <w:rPr>
          <w:rStyle w:val="Hervorhebung"/>
          <w:color w:val="424242"/>
        </w:rPr>
        <w:t>Der Kurfürst Johann mit dem Beinamen der Beständige litt im Anfange des Jahres 1532 sehr heftig an einem schmerzhaften Schaden am Fuß, so daß es nöthig wurde, ihm eine Zehe abzunehmen. Ihn zu trösten war Luther nach Torgau gereist.</w:t>
      </w:r>
    </w:p>
    <w:p w14:paraId="4AD1CD95" w14:textId="77777777" w:rsidR="00F63FED" w:rsidRDefault="00F63FED" w:rsidP="00F63FED">
      <w:pPr>
        <w:pStyle w:val="StandardWeb"/>
        <w:spacing w:before="0" w:beforeAutospacing="0" w:after="360" w:afterAutospacing="0" w:line="408" w:lineRule="atLeast"/>
        <w:jc w:val="both"/>
        <w:rPr>
          <w:color w:val="424242"/>
        </w:rPr>
      </w:pPr>
      <w:r>
        <w:rPr>
          <w:color w:val="424242"/>
        </w:rPr>
        <w:t xml:space="preserve">Meiner herzlieben Hausfrauen, </w:t>
      </w:r>
      <w:proofErr w:type="spellStart"/>
      <w:r>
        <w:rPr>
          <w:color w:val="424242"/>
        </w:rPr>
        <w:t>Katharin</w:t>
      </w:r>
      <w:proofErr w:type="spellEnd"/>
      <w:r>
        <w:rPr>
          <w:color w:val="424242"/>
        </w:rPr>
        <w:t xml:space="preserve"> Lutherin, zu eigen Handen.</w:t>
      </w:r>
    </w:p>
    <w:p w14:paraId="6DC8AB9C" w14:textId="77777777" w:rsidR="00F63FED" w:rsidRDefault="00F63FED" w:rsidP="00F63FED">
      <w:pPr>
        <w:pStyle w:val="StandardWeb"/>
        <w:spacing w:before="0" w:beforeAutospacing="0" w:after="360" w:afterAutospacing="0" w:line="408" w:lineRule="atLeast"/>
        <w:jc w:val="both"/>
        <w:rPr>
          <w:color w:val="424242"/>
        </w:rPr>
      </w:pPr>
      <w:r>
        <w:rPr>
          <w:color w:val="424242"/>
        </w:rPr>
        <w:t xml:space="preserve">Gott zum Gruß in Christo. Meine herzliebe Käthe! Ich hoffe, wo Doctor Brück wird Urlaub kriegen, wie er mich vertröstet, so will ich mit ihm kommen morgen oder übermorgen. Bitte Gott, daß er uns frisch und gesund heimbringe. Ich schlafe überaus wohl, etwa 6 oder 7 Stunden an einander, und darnach zwo oder drey Stunden </w:t>
      </w:r>
      <w:proofErr w:type="spellStart"/>
      <w:r>
        <w:rPr>
          <w:color w:val="424242"/>
        </w:rPr>
        <w:t>hinnach</w:t>
      </w:r>
      <w:proofErr w:type="spellEnd"/>
      <w:r>
        <w:rPr>
          <w:color w:val="424242"/>
        </w:rPr>
        <w:t xml:space="preserve">. Es ist des Biers Schuld, wie ich achte. Aber nüchtern bin ich, gleichwie zu Wittenberg. Doctor Caspar saget, daß unsers gnädigen Herrn Fuß nicht weiter fresse. Aber solche Marter leide kein </w:t>
      </w:r>
      <w:proofErr w:type="spellStart"/>
      <w:r>
        <w:rPr>
          <w:color w:val="424242"/>
        </w:rPr>
        <w:t>Dobitzsch</w:t>
      </w:r>
      <w:proofErr w:type="spellEnd"/>
      <w:r>
        <w:rPr>
          <w:color w:val="424242"/>
        </w:rPr>
        <w:t xml:space="preserve">, noch Gefangener auf der Leiter im Thurn von Hans Stockmeister, als Seine </w:t>
      </w:r>
      <w:proofErr w:type="spellStart"/>
      <w:r>
        <w:rPr>
          <w:color w:val="424242"/>
        </w:rPr>
        <w:t>Kurfürstl</w:t>
      </w:r>
      <w:proofErr w:type="spellEnd"/>
      <w:r>
        <w:rPr>
          <w:color w:val="424242"/>
        </w:rPr>
        <w:t xml:space="preserve">. Gnaden muß leiden von den Wund-Aerzten. Es ist seine </w:t>
      </w:r>
      <w:proofErr w:type="spellStart"/>
      <w:r>
        <w:rPr>
          <w:color w:val="424242"/>
        </w:rPr>
        <w:t>Fürstl</w:t>
      </w:r>
      <w:proofErr w:type="spellEnd"/>
      <w:r>
        <w:rPr>
          <w:color w:val="424242"/>
        </w:rPr>
        <w:t>. Gnaden so gesund am ganzen Leibe, als ein Fischlein, aber der Teufel hat ihm den Fuß gebissen und gestochen. Betet, betet weiter! Ich hoffe, Gott soll uns erhören, wie angefangen ist</w:t>
      </w:r>
      <w:r>
        <w:rPr>
          <w:rStyle w:val="Endnotenzeichen"/>
          <w:color w:val="424242"/>
        </w:rPr>
        <w:endnoteReference w:id="14"/>
      </w:r>
      <w:r>
        <w:rPr>
          <w:color w:val="424242"/>
        </w:rPr>
        <w:t>. Denn D. Caspar hält auch dafür, es müsse Gott hier helfen.</w:t>
      </w:r>
    </w:p>
    <w:p w14:paraId="466C81BF" w14:textId="77777777" w:rsidR="00F63FED" w:rsidRDefault="00F63FED" w:rsidP="00F63FED">
      <w:pPr>
        <w:pStyle w:val="StandardWeb"/>
        <w:spacing w:before="0" w:beforeAutospacing="0" w:after="360" w:afterAutospacing="0" w:line="408" w:lineRule="atLeast"/>
        <w:jc w:val="both"/>
        <w:rPr>
          <w:color w:val="424242"/>
        </w:rPr>
      </w:pPr>
      <w:r>
        <w:rPr>
          <w:color w:val="424242"/>
        </w:rPr>
        <w:t>Weil Johannes</w:t>
      </w:r>
      <w:r>
        <w:rPr>
          <w:rStyle w:val="Endnotenzeichen"/>
          <w:color w:val="424242"/>
        </w:rPr>
        <w:endnoteReference w:id="15"/>
      </w:r>
      <w:r>
        <w:rPr>
          <w:color w:val="424242"/>
        </w:rPr>
        <w:t xml:space="preserve"> </w:t>
      </w:r>
      <w:proofErr w:type="spellStart"/>
      <w:r>
        <w:rPr>
          <w:color w:val="424242"/>
        </w:rPr>
        <w:t>wegzeucht</w:t>
      </w:r>
      <w:proofErr w:type="spellEnd"/>
      <w:r>
        <w:rPr>
          <w:color w:val="424242"/>
        </w:rPr>
        <w:t xml:space="preserve">: so will’s die Noth und Ehre fordern, daß ich ihn lasse ehrlich von mir kommen. Denn du weißest, daß er treulich und fleißig gedienet hat, und wahrlich dem Evangelio nach sich demüthig gehalten, und alles gethan und gelitten. Darum denke du, wie </w:t>
      </w:r>
      <w:proofErr w:type="spellStart"/>
      <w:r>
        <w:rPr>
          <w:color w:val="424242"/>
        </w:rPr>
        <w:t>oftmal</w:t>
      </w:r>
      <w:proofErr w:type="spellEnd"/>
      <w:r>
        <w:rPr>
          <w:color w:val="424242"/>
        </w:rPr>
        <w:t xml:space="preserve"> wir haben bösen Buben und undankbaren Schülern gegeben, da es alles verloren gewest ist: so greif dich nun hier an, und laß an einem solchen frommen Gesellen auch nicht mangeln, da du weißest, daß es wohl angeleget und Gott gefällig ist. Ich weiß wohl, daß wenig da ist; aber ich gäbe ihm gerne 10 Gulden, wenn ich sie hätte. Aber unter 5 Gulden sollt du ihm nicht geben, weil er nicht gekleidet ist. Was du drüber kannst geben, das thue, da bitte ich um. Es möchte zwar der gemeine Kasten mir zu Ehren einem solchen meinem Diener wohl etwas schenken, angesehen, daß ich meine Diener muß halten auf meine Kost zu ihrer Kirchen Dienst und Nutz; aber, wie sie wollen. Laß du ja nicht </w:t>
      </w:r>
      <w:proofErr w:type="spellStart"/>
      <w:r>
        <w:rPr>
          <w:color w:val="424242"/>
        </w:rPr>
        <w:t>feylen</w:t>
      </w:r>
      <w:proofErr w:type="spellEnd"/>
      <w:r>
        <w:rPr>
          <w:color w:val="424242"/>
        </w:rPr>
        <w:t>, weil ein Becher da ist. Denke, wo du es kriegest, Gott wird wohl anders geben; das weiß ich. Hiermit Gott befohlen, Amen.</w:t>
      </w:r>
    </w:p>
    <w:p w14:paraId="4BBA62D0" w14:textId="77777777" w:rsidR="00F63FED" w:rsidRDefault="00F63FED" w:rsidP="00F63FED">
      <w:pPr>
        <w:pStyle w:val="StandardWeb"/>
        <w:spacing w:before="0" w:beforeAutospacing="0" w:after="360" w:afterAutospacing="0" w:line="408" w:lineRule="atLeast"/>
        <w:jc w:val="both"/>
        <w:rPr>
          <w:color w:val="424242"/>
        </w:rPr>
      </w:pPr>
      <w:r>
        <w:rPr>
          <w:color w:val="424242"/>
        </w:rPr>
        <w:t>Und sagt dem Pfarrherr von Zwickau</w:t>
      </w:r>
      <w:r>
        <w:rPr>
          <w:rStyle w:val="Endnotenzeichen"/>
          <w:color w:val="424242"/>
        </w:rPr>
        <w:endnoteReference w:id="16"/>
      </w:r>
      <w:r>
        <w:rPr>
          <w:color w:val="424242"/>
        </w:rPr>
        <w:t xml:space="preserve">, daß er ja wollt ihm lassen gefallen die Herberg, und für lieb nehmen. Wenn ich komme, will ich erzählen, wie </w:t>
      </w:r>
      <w:proofErr w:type="spellStart"/>
      <w:r>
        <w:rPr>
          <w:color w:val="424242"/>
        </w:rPr>
        <w:t>Mühlfurt</w:t>
      </w:r>
      <w:proofErr w:type="spellEnd"/>
      <w:r>
        <w:rPr>
          <w:rStyle w:val="Endnotenzeichen"/>
          <w:color w:val="424242"/>
        </w:rPr>
        <w:endnoteReference w:id="17"/>
      </w:r>
      <w:r>
        <w:rPr>
          <w:color w:val="424242"/>
        </w:rPr>
        <w:t xml:space="preserve"> und ich bei dem </w:t>
      </w:r>
      <w:proofErr w:type="spellStart"/>
      <w:r>
        <w:rPr>
          <w:color w:val="424242"/>
        </w:rPr>
        <w:t>Riedtesel</w:t>
      </w:r>
      <w:proofErr w:type="spellEnd"/>
      <w:r>
        <w:rPr>
          <w:color w:val="424242"/>
        </w:rPr>
        <w:t xml:space="preserve"> zu Gast gewest, und </w:t>
      </w:r>
      <w:proofErr w:type="spellStart"/>
      <w:r>
        <w:rPr>
          <w:color w:val="424242"/>
        </w:rPr>
        <w:t>Mühlfurt</w:t>
      </w:r>
      <w:proofErr w:type="spellEnd"/>
      <w:r>
        <w:rPr>
          <w:color w:val="424242"/>
        </w:rPr>
        <w:t xml:space="preserve"> mir viel Weisheit erzeiget. Aber ich war nicht </w:t>
      </w:r>
      <w:proofErr w:type="spellStart"/>
      <w:r>
        <w:rPr>
          <w:color w:val="424242"/>
        </w:rPr>
        <w:t>trinkerlich</w:t>
      </w:r>
      <w:proofErr w:type="spellEnd"/>
      <w:r>
        <w:rPr>
          <w:color w:val="424242"/>
        </w:rPr>
        <w:t xml:space="preserve"> nach solchen Trank. </w:t>
      </w:r>
      <w:proofErr w:type="spellStart"/>
      <w:r>
        <w:rPr>
          <w:color w:val="424242"/>
        </w:rPr>
        <w:t>Pußt</w:t>
      </w:r>
      <w:proofErr w:type="spellEnd"/>
      <w:r>
        <w:rPr>
          <w:color w:val="424242"/>
        </w:rPr>
        <w:t xml:space="preserve"> mir den jungen Hansen von meinen wegen, und heißet Hänschen, </w:t>
      </w:r>
      <w:proofErr w:type="spellStart"/>
      <w:r>
        <w:rPr>
          <w:color w:val="424242"/>
        </w:rPr>
        <w:t>Lehnchen</w:t>
      </w:r>
      <w:proofErr w:type="spellEnd"/>
      <w:r>
        <w:rPr>
          <w:color w:val="424242"/>
        </w:rPr>
        <w:t xml:space="preserve"> und Muhme Lehnen für den lieben Fürsten und für mich beten. Ich kann in dieser Stadt, wiewohl itzt </w:t>
      </w:r>
      <w:proofErr w:type="spellStart"/>
      <w:r>
        <w:rPr>
          <w:color w:val="424242"/>
        </w:rPr>
        <w:t>Jahrmark</w:t>
      </w:r>
      <w:proofErr w:type="spellEnd"/>
      <w:r>
        <w:rPr>
          <w:color w:val="424242"/>
        </w:rPr>
        <w:t xml:space="preserve"> ist, nichts finden zu kaufen für die Kinder. Wo ich nichts brächte sonderliches, so schaffe mir da etwas Vorraths. Dienstags nach </w:t>
      </w:r>
      <w:proofErr w:type="spellStart"/>
      <w:r>
        <w:rPr>
          <w:color w:val="424242"/>
        </w:rPr>
        <w:t>Reminisc</w:t>
      </w:r>
      <w:proofErr w:type="spellEnd"/>
      <w:r>
        <w:rPr>
          <w:color w:val="424242"/>
        </w:rPr>
        <w:t>. 1532.</w:t>
      </w:r>
    </w:p>
    <w:p w14:paraId="4F6B4DB5" w14:textId="3085B7AB" w:rsidR="0022039F" w:rsidRDefault="00F63FED" w:rsidP="00F63FED">
      <w:pPr>
        <w:rPr>
          <w:color w:val="424242"/>
        </w:rPr>
      </w:pPr>
      <w:r>
        <w:rPr>
          <w:color w:val="424242"/>
        </w:rPr>
        <w:t>D. Martinus Luther.</w:t>
      </w:r>
    </w:p>
    <w:p w14:paraId="06D7C2F3" w14:textId="77777777" w:rsidR="003E05E0" w:rsidRDefault="003E05E0" w:rsidP="003E05E0">
      <w:pPr>
        <w:pStyle w:val="berschrift2"/>
      </w:pPr>
      <w:r w:rsidRPr="00DD7DF8">
        <w:t>AN SEINE FRAU AUS TORGAU VOM 29. JULI 1534.</w:t>
      </w:r>
    </w:p>
    <w:p w14:paraId="1E83DEB3" w14:textId="77777777" w:rsidR="003E05E0" w:rsidRDefault="003E05E0" w:rsidP="003E05E0">
      <w:pPr>
        <w:pStyle w:val="StandardWeb"/>
        <w:spacing w:before="0" w:beforeAutospacing="0" w:after="360" w:afterAutospacing="0" w:line="408" w:lineRule="atLeast"/>
        <w:jc w:val="both"/>
        <w:rPr>
          <w:rStyle w:val="Hervorhebung"/>
          <w:color w:val="424242"/>
        </w:rPr>
      </w:pPr>
      <w:r>
        <w:rPr>
          <w:rStyle w:val="Hervorhebung"/>
          <w:color w:val="424242"/>
        </w:rPr>
        <w:t>Was dieser Aufenthalt für einen Zweck gehabt wissen wir nicht, sondern nur, daß er auf kurfürstlichen Befehl erfolgte und sich bis in den August hinein verlängerte.</w:t>
      </w:r>
    </w:p>
    <w:p w14:paraId="48DEE89C" w14:textId="77777777" w:rsidR="003E05E0" w:rsidRDefault="003E05E0" w:rsidP="003E05E0">
      <w:pPr>
        <w:pStyle w:val="StandardWeb"/>
        <w:spacing w:before="0" w:beforeAutospacing="0" w:after="360" w:afterAutospacing="0" w:line="408" w:lineRule="atLeast"/>
        <w:jc w:val="both"/>
        <w:rPr>
          <w:color w:val="424242"/>
        </w:rPr>
      </w:pPr>
      <w:r>
        <w:rPr>
          <w:color w:val="424242"/>
        </w:rPr>
        <w:t xml:space="preserve">Meinem freundlichen lieben Herrn, Frau </w:t>
      </w:r>
      <w:proofErr w:type="spellStart"/>
      <w:r>
        <w:rPr>
          <w:color w:val="424242"/>
        </w:rPr>
        <w:t>Catharin</w:t>
      </w:r>
      <w:proofErr w:type="spellEnd"/>
      <w:r>
        <w:rPr>
          <w:color w:val="424242"/>
        </w:rPr>
        <w:t xml:space="preserve"> von Bora, D. Lutherin zu Wittenberg.</w:t>
      </w:r>
    </w:p>
    <w:p w14:paraId="1E5E9F79" w14:textId="1639F7AA" w:rsidR="003E05E0" w:rsidRDefault="003E05E0" w:rsidP="003E05E0">
      <w:pPr>
        <w:pStyle w:val="StandardWeb"/>
        <w:spacing w:before="0" w:beforeAutospacing="0" w:after="360" w:afterAutospacing="0" w:line="408" w:lineRule="atLeast"/>
        <w:jc w:val="both"/>
        <w:rPr>
          <w:color w:val="424242"/>
        </w:rPr>
      </w:pPr>
      <w:r>
        <w:rPr>
          <w:color w:val="424242"/>
        </w:rPr>
        <w:t xml:space="preserve">G. u. Fried in Christo. Lieber Herr Käthe! Ich Weiß dir nichts zu schreiben, weil M. Philipps </w:t>
      </w:r>
      <w:proofErr w:type="spellStart"/>
      <w:r>
        <w:rPr>
          <w:color w:val="424242"/>
        </w:rPr>
        <w:t>sampt</w:t>
      </w:r>
      <w:proofErr w:type="spellEnd"/>
      <w:r>
        <w:rPr>
          <w:color w:val="424242"/>
        </w:rPr>
        <w:t xml:space="preserve"> den Andern </w:t>
      </w:r>
      <w:proofErr w:type="spellStart"/>
      <w:r>
        <w:rPr>
          <w:color w:val="424242"/>
        </w:rPr>
        <w:t>selbs</w:t>
      </w:r>
      <w:proofErr w:type="spellEnd"/>
      <w:r>
        <w:rPr>
          <w:color w:val="424242"/>
        </w:rPr>
        <w:t xml:space="preserve"> heim </w:t>
      </w:r>
      <w:proofErr w:type="spellStart"/>
      <w:r>
        <w:rPr>
          <w:color w:val="424242"/>
        </w:rPr>
        <w:t>komen</w:t>
      </w:r>
      <w:proofErr w:type="spellEnd"/>
      <w:r>
        <w:rPr>
          <w:color w:val="424242"/>
        </w:rPr>
        <w:t xml:space="preserve">. Ich muß länger hie bleiben </w:t>
      </w:r>
      <w:proofErr w:type="spellStart"/>
      <w:r>
        <w:rPr>
          <w:color w:val="424242"/>
        </w:rPr>
        <w:t>umb</w:t>
      </w:r>
      <w:proofErr w:type="spellEnd"/>
      <w:r>
        <w:rPr>
          <w:color w:val="424242"/>
        </w:rPr>
        <w:t xml:space="preserve"> des frommen Fürsten willen. Du magst denken, wie lange ich hie bleiben werde, oder wie du mich los machst. Ich halt, M. Franciscus wird mich wieder los machen, wie ich ihn losgemacht habe, doch nicht so </w:t>
      </w:r>
      <w:proofErr w:type="spellStart"/>
      <w:r>
        <w:rPr>
          <w:color w:val="424242"/>
        </w:rPr>
        <w:t>balde</w:t>
      </w:r>
      <w:proofErr w:type="spellEnd"/>
      <w:r>
        <w:rPr>
          <w:color w:val="424242"/>
        </w:rPr>
        <w:t xml:space="preserve">. Gestern </w:t>
      </w:r>
      <w:proofErr w:type="spellStart"/>
      <w:r>
        <w:rPr>
          <w:color w:val="424242"/>
        </w:rPr>
        <w:t>hatt</w:t>
      </w:r>
      <w:proofErr w:type="spellEnd"/>
      <w:r>
        <w:rPr>
          <w:color w:val="424242"/>
        </w:rPr>
        <w:t xml:space="preserve"> ich ein bösen Trunk gefasset: da mußt ich singen. Trink ich nicht wohl, das ist mir leid, und </w:t>
      </w:r>
      <w:proofErr w:type="spellStart"/>
      <w:r>
        <w:rPr>
          <w:color w:val="424242"/>
        </w:rPr>
        <w:t>thäts</w:t>
      </w:r>
      <w:proofErr w:type="spellEnd"/>
      <w:r>
        <w:rPr>
          <w:color w:val="424242"/>
        </w:rPr>
        <w:t xml:space="preserve"> so rechte gerne, und gedacht, wie gut Wein und Bier hab ich </w:t>
      </w:r>
      <w:proofErr w:type="spellStart"/>
      <w:r>
        <w:rPr>
          <w:color w:val="424242"/>
        </w:rPr>
        <w:t>daheime</w:t>
      </w:r>
      <w:proofErr w:type="spellEnd"/>
      <w:r>
        <w:rPr>
          <w:color w:val="424242"/>
        </w:rPr>
        <w:t xml:space="preserve">, dazu eine schone Frauen oder (sollt ich sagen) Herren. Und du thätest wohl, daß du mir herüber schicktest den ganzen Keller voll meins Weins und ein </w:t>
      </w:r>
      <w:proofErr w:type="spellStart"/>
      <w:r>
        <w:rPr>
          <w:color w:val="424242"/>
        </w:rPr>
        <w:t>Pfloschen</w:t>
      </w:r>
      <w:proofErr w:type="spellEnd"/>
      <w:r>
        <w:rPr>
          <w:color w:val="424242"/>
        </w:rPr>
        <w:t xml:space="preserve"> deines Biers, so oft du kannst. Sonst </w:t>
      </w:r>
      <w:proofErr w:type="spellStart"/>
      <w:r>
        <w:rPr>
          <w:color w:val="424242"/>
        </w:rPr>
        <w:t>kome</w:t>
      </w:r>
      <w:proofErr w:type="spellEnd"/>
      <w:r>
        <w:rPr>
          <w:color w:val="424242"/>
        </w:rPr>
        <w:t xml:space="preserve"> ich </w:t>
      </w:r>
      <w:proofErr w:type="spellStart"/>
      <w:r>
        <w:rPr>
          <w:color w:val="424242"/>
        </w:rPr>
        <w:t>fur</w:t>
      </w:r>
      <w:proofErr w:type="spellEnd"/>
      <w:r>
        <w:rPr>
          <w:color w:val="424242"/>
        </w:rPr>
        <w:t xml:space="preserve"> dem neuen Bier nicht wieder. Hiemit Gott befohlen </w:t>
      </w:r>
      <w:proofErr w:type="spellStart"/>
      <w:r>
        <w:rPr>
          <w:color w:val="424242"/>
        </w:rPr>
        <w:t>sampt</w:t>
      </w:r>
      <w:proofErr w:type="spellEnd"/>
      <w:r>
        <w:rPr>
          <w:color w:val="424242"/>
        </w:rPr>
        <w:t xml:space="preserve"> unsern Jungem und allem Gesinde, Amen. </w:t>
      </w:r>
      <w:proofErr w:type="spellStart"/>
      <w:r>
        <w:rPr>
          <w:color w:val="424242"/>
        </w:rPr>
        <w:t>Mittwochens</w:t>
      </w:r>
      <w:proofErr w:type="spellEnd"/>
      <w:r>
        <w:rPr>
          <w:color w:val="424242"/>
        </w:rPr>
        <w:t xml:space="preserve"> nach Jacobi, 1534.</w:t>
      </w:r>
    </w:p>
    <w:p w14:paraId="2F18AB77" w14:textId="77777777" w:rsidR="003E05E0" w:rsidRDefault="003E05E0" w:rsidP="003E05E0">
      <w:pPr>
        <w:pStyle w:val="StandardWeb"/>
        <w:spacing w:before="0" w:beforeAutospacing="0" w:after="360" w:afterAutospacing="0" w:line="408" w:lineRule="atLeast"/>
        <w:jc w:val="both"/>
        <w:rPr>
          <w:color w:val="424242"/>
        </w:rPr>
      </w:pPr>
      <w:r>
        <w:rPr>
          <w:color w:val="424242"/>
        </w:rPr>
        <w:t xml:space="preserve">Dein Liebchen Mart. </w:t>
      </w:r>
      <w:proofErr w:type="spellStart"/>
      <w:r>
        <w:rPr>
          <w:color w:val="424242"/>
        </w:rPr>
        <w:t>LutheR</w:t>
      </w:r>
      <w:proofErr w:type="spellEnd"/>
      <w:r>
        <w:rPr>
          <w:color w:val="424242"/>
        </w:rPr>
        <w:t>. D.</w:t>
      </w:r>
    </w:p>
    <w:p w14:paraId="662CC654" w14:textId="77777777" w:rsidR="00A33B9F" w:rsidRDefault="00A33B9F" w:rsidP="00A33B9F">
      <w:pPr>
        <w:pStyle w:val="berschrift2"/>
      </w:pPr>
      <w:r w:rsidRPr="000F14E1">
        <w:t>AN SEINE FRAU AUS GOTHA VOM 27. FEBRUAR 1537.</w:t>
      </w:r>
    </w:p>
    <w:p w14:paraId="5EC16F23" w14:textId="77777777" w:rsidR="00A33B9F" w:rsidRDefault="00A33B9F" w:rsidP="00A33B9F">
      <w:pPr>
        <w:pStyle w:val="StandardWeb"/>
        <w:spacing w:before="0" w:beforeAutospacing="0" w:after="360" w:afterAutospacing="0" w:line="408" w:lineRule="atLeast"/>
        <w:jc w:val="both"/>
        <w:rPr>
          <w:color w:val="424242"/>
        </w:rPr>
      </w:pPr>
      <w:r>
        <w:rPr>
          <w:color w:val="424242"/>
        </w:rPr>
        <w:t xml:space="preserve">Gnad und Friede in Christo. Du magst </w:t>
      </w:r>
      <w:proofErr w:type="spellStart"/>
      <w:r>
        <w:rPr>
          <w:color w:val="424242"/>
        </w:rPr>
        <w:t>dieweile</w:t>
      </w:r>
      <w:proofErr w:type="spellEnd"/>
      <w:r>
        <w:rPr>
          <w:color w:val="424242"/>
        </w:rPr>
        <w:t xml:space="preserve"> sondere Pferde </w:t>
      </w:r>
      <w:proofErr w:type="spellStart"/>
      <w:r>
        <w:rPr>
          <w:color w:val="424242"/>
        </w:rPr>
        <w:t>miethen</w:t>
      </w:r>
      <w:proofErr w:type="spellEnd"/>
      <w:r>
        <w:rPr>
          <w:color w:val="424242"/>
        </w:rPr>
        <w:t xml:space="preserve"> zu deiner Nothdurft, liebe Käthe, denn mein gnädiger Herr wird deine Pferde behalten, und mit dem M. Philipp heimschicken. Denn ich selber gestern von Schmalkalden aufgebrochen auf M. G. H. eigenen Wagen daher fuhr. Ist die Ursach, ich bin nicht </w:t>
      </w:r>
      <w:proofErr w:type="spellStart"/>
      <w:r>
        <w:rPr>
          <w:color w:val="424242"/>
        </w:rPr>
        <w:t>uber</w:t>
      </w:r>
      <w:proofErr w:type="spellEnd"/>
      <w:r>
        <w:rPr>
          <w:color w:val="424242"/>
        </w:rPr>
        <w:t xml:space="preserve"> drey Tage hie gesund, und ist bis auf diese Nacht vom ersten Sonntag an kein </w:t>
      </w:r>
      <w:proofErr w:type="spellStart"/>
      <w:r>
        <w:rPr>
          <w:color w:val="424242"/>
        </w:rPr>
        <w:t>Tröpflin</w:t>
      </w:r>
      <w:proofErr w:type="spellEnd"/>
      <w:r>
        <w:rPr>
          <w:color w:val="424242"/>
        </w:rPr>
        <w:t xml:space="preserve"> Wasser von mir gelassen, Hab nie </w:t>
      </w:r>
      <w:proofErr w:type="spellStart"/>
      <w:r>
        <w:rPr>
          <w:color w:val="424242"/>
        </w:rPr>
        <w:t>geruget</w:t>
      </w:r>
      <w:proofErr w:type="spellEnd"/>
      <w:r>
        <w:rPr>
          <w:color w:val="424242"/>
        </w:rPr>
        <w:t xml:space="preserve"> noch </w:t>
      </w:r>
      <w:proofErr w:type="spellStart"/>
      <w:r>
        <w:rPr>
          <w:color w:val="424242"/>
        </w:rPr>
        <w:t>geschlaffen</w:t>
      </w:r>
      <w:proofErr w:type="spellEnd"/>
      <w:r>
        <w:rPr>
          <w:color w:val="424242"/>
        </w:rPr>
        <w:t xml:space="preserve">, kein Trinken noch Essen behalten mögen. Summa, ich bin todt gewest, und hab dich mit den Kindlein Gott befohlen und meinem guten Herrn, als würde ich euch nimmermehr sehen; hat mich euer sehr erbarmet, aber ich hatte mich dem Grabe beschieden. Nu hat man so hart gebeten für mich zu Gott, daß vieler Leute Thränen vermocht haben, daß mir Gott diese Nacht der Blasen Gang hat geöffnet, und in zwo Stunden wohl ein </w:t>
      </w:r>
      <w:proofErr w:type="spellStart"/>
      <w:r>
        <w:rPr>
          <w:color w:val="424242"/>
        </w:rPr>
        <w:t>Stübigen</w:t>
      </w:r>
      <w:proofErr w:type="spellEnd"/>
      <w:r>
        <w:rPr>
          <w:color w:val="424242"/>
        </w:rPr>
        <w:t xml:space="preserve"> von mir gangen ist, und mich dünket, ich sey wieder von neuen geboren.</w:t>
      </w:r>
    </w:p>
    <w:p w14:paraId="3DD17DC3" w14:textId="77777777" w:rsidR="00A33B9F" w:rsidRDefault="00A33B9F" w:rsidP="00A33B9F">
      <w:pPr>
        <w:pStyle w:val="StandardWeb"/>
        <w:spacing w:before="0" w:beforeAutospacing="0" w:after="360" w:afterAutospacing="0" w:line="408" w:lineRule="atLeast"/>
        <w:jc w:val="both"/>
        <w:rPr>
          <w:color w:val="424242"/>
        </w:rPr>
      </w:pPr>
      <w:proofErr w:type="spellStart"/>
      <w:r>
        <w:rPr>
          <w:color w:val="424242"/>
        </w:rPr>
        <w:t>Darumb</w:t>
      </w:r>
      <w:proofErr w:type="spellEnd"/>
      <w:r>
        <w:rPr>
          <w:color w:val="424242"/>
        </w:rPr>
        <w:t xml:space="preserve"> danke Gott, und laß die lieben </w:t>
      </w:r>
      <w:proofErr w:type="spellStart"/>
      <w:r>
        <w:rPr>
          <w:color w:val="424242"/>
        </w:rPr>
        <w:t>Kindlin</w:t>
      </w:r>
      <w:proofErr w:type="spellEnd"/>
      <w:r>
        <w:rPr>
          <w:color w:val="424242"/>
        </w:rPr>
        <w:t xml:space="preserve"> mit Muhme </w:t>
      </w:r>
      <w:proofErr w:type="spellStart"/>
      <w:r>
        <w:rPr>
          <w:color w:val="424242"/>
        </w:rPr>
        <w:t>Lenen</w:t>
      </w:r>
      <w:proofErr w:type="spellEnd"/>
      <w:r>
        <w:rPr>
          <w:color w:val="424242"/>
        </w:rPr>
        <w:t xml:space="preserve"> dem rechten Vater danken; denn ihr hättet diesen Vater gewißlich </w:t>
      </w:r>
      <w:proofErr w:type="spellStart"/>
      <w:r>
        <w:rPr>
          <w:color w:val="424242"/>
        </w:rPr>
        <w:t>verlohren</w:t>
      </w:r>
      <w:proofErr w:type="spellEnd"/>
      <w:r>
        <w:rPr>
          <w:color w:val="424242"/>
        </w:rPr>
        <w:t xml:space="preserve">. Der </w:t>
      </w:r>
      <w:proofErr w:type="spellStart"/>
      <w:r>
        <w:rPr>
          <w:color w:val="424242"/>
        </w:rPr>
        <w:t>frome</w:t>
      </w:r>
      <w:proofErr w:type="spellEnd"/>
      <w:r>
        <w:rPr>
          <w:color w:val="424242"/>
        </w:rPr>
        <w:t xml:space="preserve"> Fürst hat lassen laufen, reiten, holen, und mit allem Vermögen sein </w:t>
      </w:r>
      <w:proofErr w:type="spellStart"/>
      <w:r>
        <w:rPr>
          <w:color w:val="424242"/>
        </w:rPr>
        <w:t>höhestes</w:t>
      </w:r>
      <w:proofErr w:type="spellEnd"/>
      <w:r>
        <w:rPr>
          <w:color w:val="424242"/>
        </w:rPr>
        <w:t xml:space="preserve"> versucht, ob mir möcht geholfen werden; aber es hat nicht wollt seyn. Deine Kunst hilft mich auch nicht mit dem Mist. Gott hat Wunder an mir gethan diese Nacht, und thuts noch durch </w:t>
      </w:r>
      <w:proofErr w:type="spellStart"/>
      <w:r>
        <w:rPr>
          <w:color w:val="424242"/>
        </w:rPr>
        <w:t>fromer</w:t>
      </w:r>
      <w:proofErr w:type="spellEnd"/>
      <w:r>
        <w:rPr>
          <w:color w:val="424242"/>
        </w:rPr>
        <w:t xml:space="preserve"> Leute </w:t>
      </w:r>
      <w:proofErr w:type="spellStart"/>
      <w:r>
        <w:rPr>
          <w:color w:val="424242"/>
        </w:rPr>
        <w:t>Furbitt</w:t>
      </w:r>
      <w:proofErr w:type="spellEnd"/>
      <w:r>
        <w:rPr>
          <w:color w:val="424242"/>
        </w:rPr>
        <w:t>.</w:t>
      </w:r>
    </w:p>
    <w:p w14:paraId="28D278D5" w14:textId="77777777" w:rsidR="00A33B9F" w:rsidRDefault="00A33B9F" w:rsidP="00A33B9F">
      <w:pPr>
        <w:pStyle w:val="StandardWeb"/>
        <w:spacing w:before="0" w:beforeAutospacing="0" w:after="360" w:afterAutospacing="0" w:line="408" w:lineRule="atLeast"/>
        <w:jc w:val="both"/>
        <w:rPr>
          <w:color w:val="424242"/>
        </w:rPr>
      </w:pPr>
      <w:r>
        <w:rPr>
          <w:color w:val="424242"/>
        </w:rPr>
        <w:t xml:space="preserve">Solches schreib ich dir </w:t>
      </w:r>
      <w:proofErr w:type="spellStart"/>
      <w:r>
        <w:rPr>
          <w:color w:val="424242"/>
        </w:rPr>
        <w:t>darumb</w:t>
      </w:r>
      <w:proofErr w:type="spellEnd"/>
      <w:r>
        <w:rPr>
          <w:color w:val="424242"/>
        </w:rPr>
        <w:t xml:space="preserve">, denn ich halte, daß mein gnädigster Herr habe dem Landvogt befohlen, dich mir entgegen zu schicken, da ich ja unterwegen stürbe, daß du zuvor mit mir reden oder mich sehen möchtest! welches nu nicht noch ist, und magst wohl daheim bleiben, weil mir Gott so reichlich geholfen hat, daß ich mich versehe fröhlich zu dir zu </w:t>
      </w:r>
      <w:proofErr w:type="spellStart"/>
      <w:r>
        <w:rPr>
          <w:color w:val="424242"/>
        </w:rPr>
        <w:t>komen</w:t>
      </w:r>
      <w:proofErr w:type="spellEnd"/>
      <w:r>
        <w:rPr>
          <w:color w:val="424242"/>
        </w:rPr>
        <w:t xml:space="preserve">. Heut liegen wir zu Gotha. Ich habe sonst viermal geschrieben, wundert mich, daß nichts zu euch </w:t>
      </w:r>
      <w:proofErr w:type="spellStart"/>
      <w:r>
        <w:rPr>
          <w:color w:val="424242"/>
        </w:rPr>
        <w:t>komen</w:t>
      </w:r>
      <w:proofErr w:type="spellEnd"/>
      <w:r>
        <w:rPr>
          <w:color w:val="424242"/>
        </w:rPr>
        <w:t xml:space="preserve"> ist. Dienstags nach Reminiscere, 1537.</w:t>
      </w:r>
    </w:p>
    <w:p w14:paraId="14E3EBBF" w14:textId="3A81CCA4" w:rsidR="003E05E0" w:rsidRDefault="00A33B9F" w:rsidP="00A33B9F">
      <w:pPr>
        <w:rPr>
          <w:color w:val="424242"/>
        </w:rPr>
      </w:pPr>
      <w:r>
        <w:rPr>
          <w:color w:val="424242"/>
        </w:rPr>
        <w:t>Martinus Luther.</w:t>
      </w:r>
    </w:p>
    <w:p w14:paraId="5BB6722B" w14:textId="77777777" w:rsidR="00773B16" w:rsidRPr="00DE2578" w:rsidRDefault="00773B16" w:rsidP="00773B16">
      <w:pPr>
        <w:pStyle w:val="berschrift2"/>
      </w:pPr>
      <w:r w:rsidRPr="00DE2578">
        <w:t xml:space="preserve">AN SEINE FRAU - </w:t>
      </w:r>
      <w:hyperlink r:id="rId8" w:tooltip="13:12" w:history="1">
        <w:r w:rsidRPr="00DE2578">
          <w:rPr>
            <w:rStyle w:val="Hyperlink"/>
            <w:color w:val="2E74B5" w:themeColor="accent1" w:themeShade="BF"/>
            <w:u w:val="none"/>
          </w:rPr>
          <w:t>2. Juli 1540</w:t>
        </w:r>
      </w:hyperlink>
      <w:r w:rsidRPr="00DE2578">
        <w:t xml:space="preserve"> </w:t>
      </w:r>
    </w:p>
    <w:p w14:paraId="0146B6D0"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G. u. f. liebe </w:t>
      </w:r>
      <w:proofErr w:type="spellStart"/>
      <w:r>
        <w:rPr>
          <w:color w:val="424242"/>
        </w:rPr>
        <w:t>jungfraw</w:t>
      </w:r>
      <w:proofErr w:type="spellEnd"/>
      <w:r>
        <w:rPr>
          <w:color w:val="424242"/>
        </w:rPr>
        <w:t xml:space="preserve"> </w:t>
      </w:r>
      <w:proofErr w:type="spellStart"/>
      <w:r>
        <w:rPr>
          <w:color w:val="424242"/>
        </w:rPr>
        <w:t>Kethe</w:t>
      </w:r>
      <w:proofErr w:type="spellEnd"/>
      <w:r>
        <w:rPr>
          <w:color w:val="424242"/>
        </w:rPr>
        <w:t xml:space="preserve">, </w:t>
      </w:r>
      <w:proofErr w:type="spellStart"/>
      <w:r>
        <w:rPr>
          <w:color w:val="424242"/>
        </w:rPr>
        <w:t>gnedige</w:t>
      </w:r>
      <w:proofErr w:type="spellEnd"/>
      <w:r>
        <w:rPr>
          <w:color w:val="424242"/>
        </w:rPr>
        <w:t xml:space="preserve"> </w:t>
      </w:r>
      <w:proofErr w:type="spellStart"/>
      <w:r>
        <w:rPr>
          <w:color w:val="424242"/>
        </w:rPr>
        <w:t>frawe</w:t>
      </w:r>
      <w:proofErr w:type="spellEnd"/>
      <w:r>
        <w:rPr>
          <w:color w:val="424242"/>
        </w:rPr>
        <w:t xml:space="preserve"> von </w:t>
      </w:r>
      <w:proofErr w:type="spellStart"/>
      <w:r>
        <w:rPr>
          <w:color w:val="424242"/>
        </w:rPr>
        <w:t>Zulsdorf</w:t>
      </w:r>
      <w:proofErr w:type="spellEnd"/>
      <w:r>
        <w:rPr>
          <w:color w:val="424242"/>
        </w:rPr>
        <w:t xml:space="preserve"> (</w:t>
      </w:r>
      <w:proofErr w:type="spellStart"/>
      <w:r>
        <w:rPr>
          <w:color w:val="424242"/>
        </w:rPr>
        <w:t>vnd</w:t>
      </w:r>
      <w:proofErr w:type="spellEnd"/>
      <w:r>
        <w:rPr>
          <w:color w:val="424242"/>
        </w:rPr>
        <w:t xml:space="preserve"> wie E. g. mehr </w:t>
      </w:r>
      <w:proofErr w:type="spellStart"/>
      <w:r>
        <w:rPr>
          <w:color w:val="424242"/>
        </w:rPr>
        <w:t>heist</w:t>
      </w:r>
      <w:proofErr w:type="spellEnd"/>
      <w:r>
        <w:rPr>
          <w:color w:val="424242"/>
        </w:rPr>
        <w:t xml:space="preserve">), ich fuge Euch </w:t>
      </w:r>
      <w:proofErr w:type="spellStart"/>
      <w:r>
        <w:rPr>
          <w:color w:val="424242"/>
        </w:rPr>
        <w:t>vnd</w:t>
      </w:r>
      <w:proofErr w:type="spellEnd"/>
      <w:r>
        <w:rPr>
          <w:color w:val="424242"/>
        </w:rPr>
        <w:t xml:space="preserve"> </w:t>
      </w:r>
      <w:proofErr w:type="spellStart"/>
      <w:r>
        <w:rPr>
          <w:color w:val="424242"/>
        </w:rPr>
        <w:t>Ewr</w:t>
      </w:r>
      <w:proofErr w:type="spellEnd"/>
      <w:r>
        <w:rPr>
          <w:color w:val="424242"/>
        </w:rPr>
        <w:t xml:space="preserve"> g. </w:t>
      </w:r>
      <w:proofErr w:type="spellStart"/>
      <w:r>
        <w:rPr>
          <w:color w:val="424242"/>
        </w:rPr>
        <w:t>vntertheniglich</w:t>
      </w:r>
      <w:proofErr w:type="spellEnd"/>
      <w:r>
        <w:rPr>
          <w:color w:val="424242"/>
        </w:rPr>
        <w:t xml:space="preserve"> zu wissen, dass mirs hie </w:t>
      </w:r>
      <w:proofErr w:type="spellStart"/>
      <w:r>
        <w:rPr>
          <w:color w:val="424242"/>
        </w:rPr>
        <w:t>wol</w:t>
      </w:r>
      <w:proofErr w:type="spellEnd"/>
      <w:r>
        <w:rPr>
          <w:color w:val="424242"/>
        </w:rPr>
        <w:t xml:space="preserve"> gehet; ich fresse wie ein </w:t>
      </w:r>
      <w:proofErr w:type="spellStart"/>
      <w:r>
        <w:rPr>
          <w:color w:val="424242"/>
        </w:rPr>
        <w:t>Beheme</w:t>
      </w:r>
      <w:proofErr w:type="spellEnd"/>
      <w:r>
        <w:rPr>
          <w:color w:val="424242"/>
        </w:rPr>
        <w:t xml:space="preserve"> </w:t>
      </w:r>
      <w:proofErr w:type="spellStart"/>
      <w:r>
        <w:rPr>
          <w:color w:val="424242"/>
        </w:rPr>
        <w:t>vnd</w:t>
      </w:r>
      <w:proofErr w:type="spellEnd"/>
      <w:r>
        <w:rPr>
          <w:color w:val="424242"/>
        </w:rPr>
        <w:t xml:space="preserve"> saufe wie ein </w:t>
      </w:r>
      <w:proofErr w:type="spellStart"/>
      <w:r>
        <w:rPr>
          <w:color w:val="424242"/>
        </w:rPr>
        <w:t>Deudscher</w:t>
      </w:r>
      <w:proofErr w:type="spellEnd"/>
      <w:r>
        <w:rPr>
          <w:color w:val="424242"/>
        </w:rPr>
        <w:t xml:space="preserve">, das sey </w:t>
      </w:r>
      <w:proofErr w:type="spellStart"/>
      <w:r>
        <w:rPr>
          <w:color w:val="424242"/>
        </w:rPr>
        <w:t>gott</w:t>
      </w:r>
      <w:proofErr w:type="spellEnd"/>
      <w:r>
        <w:rPr>
          <w:color w:val="424242"/>
        </w:rPr>
        <w:t xml:space="preserve"> </w:t>
      </w:r>
      <w:proofErr w:type="spellStart"/>
      <w:r>
        <w:rPr>
          <w:color w:val="424242"/>
        </w:rPr>
        <w:t>gedanckt</w:t>
      </w:r>
      <w:proofErr w:type="spellEnd"/>
      <w:r>
        <w:rPr>
          <w:color w:val="424242"/>
        </w:rPr>
        <w:t xml:space="preserve">. Amen. Das </w:t>
      </w:r>
      <w:proofErr w:type="spellStart"/>
      <w:r>
        <w:rPr>
          <w:color w:val="424242"/>
        </w:rPr>
        <w:t>kombt</w:t>
      </w:r>
      <w:proofErr w:type="spellEnd"/>
      <w:r>
        <w:rPr>
          <w:color w:val="424242"/>
        </w:rPr>
        <w:t xml:space="preserve"> daher, n. Philips ist </w:t>
      </w:r>
      <w:proofErr w:type="spellStart"/>
      <w:r>
        <w:rPr>
          <w:color w:val="424242"/>
        </w:rPr>
        <w:t>warlich</w:t>
      </w:r>
      <w:proofErr w:type="spellEnd"/>
      <w:r>
        <w:rPr>
          <w:color w:val="424242"/>
        </w:rPr>
        <w:t xml:space="preserve"> </w:t>
      </w:r>
      <w:proofErr w:type="spellStart"/>
      <w:r>
        <w:rPr>
          <w:color w:val="424242"/>
        </w:rPr>
        <w:t>tod</w:t>
      </w:r>
      <w:proofErr w:type="spellEnd"/>
      <w:r>
        <w:rPr>
          <w:color w:val="424242"/>
        </w:rPr>
        <w:t xml:space="preserve"> gewest </w:t>
      </w:r>
      <w:proofErr w:type="spellStart"/>
      <w:r>
        <w:rPr>
          <w:color w:val="424242"/>
        </w:rPr>
        <w:t>vnd</w:t>
      </w:r>
      <w:proofErr w:type="spellEnd"/>
      <w:r>
        <w:rPr>
          <w:color w:val="424242"/>
        </w:rPr>
        <w:t xml:space="preserve"> recht wie </w:t>
      </w:r>
      <w:proofErr w:type="spellStart"/>
      <w:r>
        <w:rPr>
          <w:color w:val="424242"/>
        </w:rPr>
        <w:t>Lasarus</w:t>
      </w:r>
      <w:proofErr w:type="spellEnd"/>
      <w:r>
        <w:rPr>
          <w:color w:val="424242"/>
        </w:rPr>
        <w:t xml:space="preserve"> vom </w:t>
      </w:r>
      <w:proofErr w:type="spellStart"/>
      <w:r>
        <w:rPr>
          <w:color w:val="424242"/>
        </w:rPr>
        <w:t>tod</w:t>
      </w:r>
      <w:proofErr w:type="spellEnd"/>
      <w:r>
        <w:rPr>
          <w:color w:val="424242"/>
        </w:rPr>
        <w:t xml:space="preserve"> auferstanden. Gott der liebe </w:t>
      </w:r>
      <w:proofErr w:type="spellStart"/>
      <w:r>
        <w:rPr>
          <w:color w:val="424242"/>
        </w:rPr>
        <w:t>vater</w:t>
      </w:r>
      <w:proofErr w:type="spellEnd"/>
      <w:r>
        <w:rPr>
          <w:color w:val="424242"/>
        </w:rPr>
        <w:t xml:space="preserve"> </w:t>
      </w:r>
      <w:proofErr w:type="spellStart"/>
      <w:r>
        <w:rPr>
          <w:color w:val="424242"/>
        </w:rPr>
        <w:t>horet</w:t>
      </w:r>
      <w:proofErr w:type="spellEnd"/>
      <w:r>
        <w:rPr>
          <w:color w:val="424242"/>
        </w:rPr>
        <w:t xml:space="preserve"> </w:t>
      </w:r>
      <w:proofErr w:type="spellStart"/>
      <w:r>
        <w:rPr>
          <w:color w:val="424242"/>
        </w:rPr>
        <w:t>vnser</w:t>
      </w:r>
      <w:proofErr w:type="spellEnd"/>
      <w:r>
        <w:rPr>
          <w:color w:val="424242"/>
        </w:rPr>
        <w:t xml:space="preserve"> gebet, das sehen </w:t>
      </w:r>
      <w:proofErr w:type="spellStart"/>
      <w:r>
        <w:rPr>
          <w:color w:val="424242"/>
        </w:rPr>
        <w:t>vnd</w:t>
      </w:r>
      <w:proofErr w:type="spellEnd"/>
      <w:r>
        <w:rPr>
          <w:color w:val="424242"/>
        </w:rPr>
        <w:t xml:space="preserve"> greifen wir, on dass wirs </w:t>
      </w:r>
      <w:proofErr w:type="spellStart"/>
      <w:r>
        <w:rPr>
          <w:color w:val="424242"/>
        </w:rPr>
        <w:t>dernoch</w:t>
      </w:r>
      <w:proofErr w:type="spellEnd"/>
      <w:r>
        <w:rPr>
          <w:color w:val="424242"/>
        </w:rPr>
        <w:t xml:space="preserve"> nicht </w:t>
      </w:r>
      <w:proofErr w:type="spellStart"/>
      <w:r>
        <w:rPr>
          <w:color w:val="424242"/>
        </w:rPr>
        <w:t>gleuben</w:t>
      </w:r>
      <w:proofErr w:type="spellEnd"/>
      <w:r>
        <w:rPr>
          <w:color w:val="424242"/>
        </w:rPr>
        <w:t xml:space="preserve">; da sage niemand amen zu </w:t>
      </w:r>
      <w:proofErr w:type="spellStart"/>
      <w:r>
        <w:rPr>
          <w:color w:val="424242"/>
        </w:rPr>
        <w:t>vnserm</w:t>
      </w:r>
      <w:proofErr w:type="spellEnd"/>
      <w:r>
        <w:rPr>
          <w:color w:val="424242"/>
        </w:rPr>
        <w:t xml:space="preserve"> </w:t>
      </w:r>
      <w:proofErr w:type="spellStart"/>
      <w:r>
        <w:rPr>
          <w:color w:val="424242"/>
        </w:rPr>
        <w:t>schendlichen</w:t>
      </w:r>
      <w:proofErr w:type="spellEnd"/>
      <w:r>
        <w:rPr>
          <w:color w:val="424242"/>
        </w:rPr>
        <w:t xml:space="preserve"> </w:t>
      </w:r>
      <w:proofErr w:type="spellStart"/>
      <w:r>
        <w:rPr>
          <w:color w:val="424242"/>
        </w:rPr>
        <w:t>vnglauben</w:t>
      </w:r>
      <w:proofErr w:type="spellEnd"/>
      <w:r>
        <w:rPr>
          <w:color w:val="424242"/>
        </w:rPr>
        <w:t xml:space="preserve">. Ich hab dem d. </w:t>
      </w:r>
      <w:proofErr w:type="spellStart"/>
      <w:r>
        <w:rPr>
          <w:color w:val="424242"/>
        </w:rPr>
        <w:t>Pomer</w:t>
      </w:r>
      <w:proofErr w:type="spellEnd"/>
      <w:r>
        <w:rPr>
          <w:color w:val="424242"/>
        </w:rPr>
        <w:t xml:space="preserve">. </w:t>
      </w:r>
      <w:proofErr w:type="spellStart"/>
      <w:r>
        <w:rPr>
          <w:color w:val="424242"/>
        </w:rPr>
        <w:t>pfarrher</w:t>
      </w:r>
      <w:proofErr w:type="spellEnd"/>
      <w:r>
        <w:rPr>
          <w:color w:val="424242"/>
        </w:rPr>
        <w:t xml:space="preserve"> geschrieben, wie der grave zu </w:t>
      </w:r>
      <w:proofErr w:type="spellStart"/>
      <w:r>
        <w:rPr>
          <w:color w:val="424242"/>
        </w:rPr>
        <w:t>Schwartzburg</w:t>
      </w:r>
      <w:proofErr w:type="spellEnd"/>
      <w:r>
        <w:rPr>
          <w:color w:val="424242"/>
        </w:rPr>
        <w:t xml:space="preserve"> einen </w:t>
      </w:r>
      <w:proofErr w:type="spellStart"/>
      <w:r>
        <w:rPr>
          <w:color w:val="424242"/>
        </w:rPr>
        <w:t>pfarrher</w:t>
      </w:r>
      <w:proofErr w:type="spellEnd"/>
      <w:r>
        <w:rPr>
          <w:color w:val="424242"/>
        </w:rPr>
        <w:t xml:space="preserve"> gen </w:t>
      </w:r>
      <w:proofErr w:type="spellStart"/>
      <w:r>
        <w:rPr>
          <w:color w:val="424242"/>
        </w:rPr>
        <w:t>Greussen</w:t>
      </w:r>
      <w:proofErr w:type="spellEnd"/>
      <w:r>
        <w:rPr>
          <w:color w:val="424242"/>
        </w:rPr>
        <w:t xml:space="preserve"> bittet, da </w:t>
      </w:r>
      <w:proofErr w:type="spellStart"/>
      <w:r>
        <w:rPr>
          <w:color w:val="424242"/>
        </w:rPr>
        <w:t>magstu</w:t>
      </w:r>
      <w:proofErr w:type="spellEnd"/>
      <w:r>
        <w:rPr>
          <w:color w:val="424242"/>
        </w:rPr>
        <w:t xml:space="preserve"> auch als eine kluge </w:t>
      </w:r>
      <w:proofErr w:type="spellStart"/>
      <w:r>
        <w:rPr>
          <w:color w:val="424242"/>
        </w:rPr>
        <w:t>frawe</w:t>
      </w:r>
      <w:proofErr w:type="spellEnd"/>
      <w:r>
        <w:rPr>
          <w:color w:val="424242"/>
        </w:rPr>
        <w:t xml:space="preserve"> </w:t>
      </w:r>
      <w:proofErr w:type="spellStart"/>
      <w:r>
        <w:rPr>
          <w:color w:val="424242"/>
        </w:rPr>
        <w:t>vnd</w:t>
      </w:r>
      <w:proofErr w:type="spellEnd"/>
      <w:r>
        <w:rPr>
          <w:color w:val="424242"/>
        </w:rPr>
        <w:t xml:space="preserve"> </w:t>
      </w:r>
      <w:proofErr w:type="spellStart"/>
      <w:r>
        <w:rPr>
          <w:color w:val="424242"/>
        </w:rPr>
        <w:t>doctorin</w:t>
      </w:r>
      <w:proofErr w:type="spellEnd"/>
      <w:r>
        <w:rPr>
          <w:color w:val="424242"/>
        </w:rPr>
        <w:t xml:space="preserve"> mit m. George </w:t>
      </w:r>
      <w:proofErr w:type="spellStart"/>
      <w:r>
        <w:rPr>
          <w:color w:val="424242"/>
        </w:rPr>
        <w:t>Maior</w:t>
      </w:r>
      <w:proofErr w:type="spellEnd"/>
      <w:r>
        <w:rPr>
          <w:color w:val="424242"/>
        </w:rPr>
        <w:t xml:space="preserve"> </w:t>
      </w:r>
      <w:proofErr w:type="spellStart"/>
      <w:r>
        <w:rPr>
          <w:color w:val="424242"/>
        </w:rPr>
        <w:t>vnd</w:t>
      </w:r>
      <w:proofErr w:type="spellEnd"/>
      <w:r>
        <w:rPr>
          <w:color w:val="424242"/>
        </w:rPr>
        <w:t xml:space="preserve"> m. Ambrosio helfen zu raten, welcher </w:t>
      </w:r>
      <w:proofErr w:type="spellStart"/>
      <w:r>
        <w:rPr>
          <w:color w:val="424242"/>
        </w:rPr>
        <w:t>vnter</w:t>
      </w:r>
      <w:proofErr w:type="spellEnd"/>
      <w:r>
        <w:rPr>
          <w:color w:val="424242"/>
        </w:rPr>
        <w:t xml:space="preserve"> den </w:t>
      </w:r>
      <w:proofErr w:type="spellStart"/>
      <w:r>
        <w:rPr>
          <w:color w:val="424242"/>
        </w:rPr>
        <w:t>dreyen</w:t>
      </w:r>
      <w:proofErr w:type="spellEnd"/>
      <w:r>
        <w:rPr>
          <w:color w:val="424242"/>
        </w:rPr>
        <w:t xml:space="preserve"> sich wolle bereden lassen, die ich dem </w:t>
      </w:r>
      <w:proofErr w:type="spellStart"/>
      <w:r>
        <w:rPr>
          <w:color w:val="424242"/>
        </w:rPr>
        <w:t>Pomer</w:t>
      </w:r>
      <w:proofErr w:type="spellEnd"/>
      <w:r>
        <w:rPr>
          <w:color w:val="424242"/>
        </w:rPr>
        <w:t xml:space="preserve"> angezeigt; es ist nicht ein schlechte </w:t>
      </w:r>
      <w:proofErr w:type="spellStart"/>
      <w:r>
        <w:rPr>
          <w:color w:val="424242"/>
        </w:rPr>
        <w:t>pfarr</w:t>
      </w:r>
      <w:proofErr w:type="spellEnd"/>
      <w:r>
        <w:rPr>
          <w:color w:val="424242"/>
        </w:rPr>
        <w:t xml:space="preserve">, doch seid Ihr klug </w:t>
      </w:r>
      <w:proofErr w:type="spellStart"/>
      <w:r>
        <w:rPr>
          <w:color w:val="424242"/>
        </w:rPr>
        <w:t>vnd</w:t>
      </w:r>
      <w:proofErr w:type="spellEnd"/>
      <w:r>
        <w:rPr>
          <w:color w:val="424242"/>
        </w:rPr>
        <w:t xml:space="preserve"> machts besser.</w:t>
      </w:r>
    </w:p>
    <w:p w14:paraId="10DFFF37"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Hie zu </w:t>
      </w:r>
      <w:proofErr w:type="spellStart"/>
      <w:r>
        <w:rPr>
          <w:color w:val="424242"/>
        </w:rPr>
        <w:t>Arnsted</w:t>
      </w:r>
      <w:proofErr w:type="spellEnd"/>
      <w:r>
        <w:rPr>
          <w:color w:val="424242"/>
        </w:rPr>
        <w:t xml:space="preserve"> hat der </w:t>
      </w:r>
      <w:proofErr w:type="spellStart"/>
      <w:r>
        <w:rPr>
          <w:color w:val="424242"/>
        </w:rPr>
        <w:t>pfarrer</w:t>
      </w:r>
      <w:proofErr w:type="spellEnd"/>
      <w:r>
        <w:rPr>
          <w:color w:val="424242"/>
        </w:rPr>
        <w:t xml:space="preserve"> von einem </w:t>
      </w:r>
      <w:proofErr w:type="spellStart"/>
      <w:r>
        <w:rPr>
          <w:color w:val="424242"/>
        </w:rPr>
        <w:t>meidlin</w:t>
      </w:r>
      <w:proofErr w:type="spellEnd"/>
      <w:r>
        <w:rPr>
          <w:color w:val="424242"/>
        </w:rPr>
        <w:t xml:space="preserve"> einen </w:t>
      </w:r>
      <w:proofErr w:type="spellStart"/>
      <w:r>
        <w:rPr>
          <w:color w:val="424242"/>
        </w:rPr>
        <w:t>teufflen</w:t>
      </w:r>
      <w:proofErr w:type="spellEnd"/>
      <w:r>
        <w:rPr>
          <w:color w:val="424242"/>
        </w:rPr>
        <w:t xml:space="preserve"> recht christlicher wirst ausgetrieben, davon wir sagen wollen, wills </w:t>
      </w:r>
      <w:proofErr w:type="spellStart"/>
      <w:r>
        <w:rPr>
          <w:color w:val="424242"/>
        </w:rPr>
        <w:t>gott</w:t>
      </w:r>
      <w:proofErr w:type="spellEnd"/>
      <w:r>
        <w:rPr>
          <w:color w:val="424242"/>
        </w:rPr>
        <w:t xml:space="preserve">, der noch lebt </w:t>
      </w:r>
      <w:proofErr w:type="spellStart"/>
      <w:r>
        <w:rPr>
          <w:color w:val="424242"/>
        </w:rPr>
        <w:t>vnd</w:t>
      </w:r>
      <w:proofErr w:type="spellEnd"/>
      <w:r>
        <w:rPr>
          <w:color w:val="424242"/>
        </w:rPr>
        <w:t xml:space="preserve"> </w:t>
      </w:r>
      <w:proofErr w:type="spellStart"/>
      <w:r>
        <w:rPr>
          <w:color w:val="424242"/>
        </w:rPr>
        <w:t>sollts</w:t>
      </w:r>
      <w:proofErr w:type="spellEnd"/>
      <w:r>
        <w:rPr>
          <w:color w:val="424242"/>
        </w:rPr>
        <w:t xml:space="preserve"> dem </w:t>
      </w:r>
      <w:proofErr w:type="spellStart"/>
      <w:r>
        <w:rPr>
          <w:color w:val="424242"/>
        </w:rPr>
        <w:t>teuffel</w:t>
      </w:r>
      <w:proofErr w:type="spellEnd"/>
      <w:r>
        <w:rPr>
          <w:color w:val="424242"/>
        </w:rPr>
        <w:t xml:space="preserve"> leid sein.</w:t>
      </w:r>
    </w:p>
    <w:p w14:paraId="7C4E968D"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Ich hab der </w:t>
      </w:r>
      <w:proofErr w:type="spellStart"/>
      <w:r>
        <w:rPr>
          <w:color w:val="424242"/>
        </w:rPr>
        <w:t>kinder</w:t>
      </w:r>
      <w:proofErr w:type="spellEnd"/>
      <w:r>
        <w:rPr>
          <w:color w:val="424242"/>
        </w:rPr>
        <w:t xml:space="preserve"> </w:t>
      </w:r>
      <w:proofErr w:type="spellStart"/>
      <w:r>
        <w:rPr>
          <w:color w:val="424242"/>
        </w:rPr>
        <w:t>brieve</w:t>
      </w:r>
      <w:proofErr w:type="spellEnd"/>
      <w:r>
        <w:rPr>
          <w:color w:val="424242"/>
        </w:rPr>
        <w:t xml:space="preserve">, auch des </w:t>
      </w:r>
      <w:proofErr w:type="spellStart"/>
      <w:r>
        <w:rPr>
          <w:color w:val="424242"/>
        </w:rPr>
        <w:t>baccalarien</w:t>
      </w:r>
      <w:proofErr w:type="spellEnd"/>
      <w:r>
        <w:rPr>
          <w:color w:val="424242"/>
        </w:rPr>
        <w:t xml:space="preserve"> (der kein </w:t>
      </w:r>
      <w:proofErr w:type="spellStart"/>
      <w:r>
        <w:rPr>
          <w:color w:val="424242"/>
        </w:rPr>
        <w:t>kind</w:t>
      </w:r>
      <w:proofErr w:type="spellEnd"/>
      <w:r>
        <w:rPr>
          <w:color w:val="424242"/>
        </w:rPr>
        <w:t xml:space="preserve"> ist) (</w:t>
      </w:r>
      <w:proofErr w:type="spellStart"/>
      <w:r>
        <w:rPr>
          <w:color w:val="424242"/>
        </w:rPr>
        <w:t>Mariische</w:t>
      </w:r>
      <w:proofErr w:type="spellEnd"/>
      <w:r>
        <w:rPr>
          <w:color w:val="424242"/>
        </w:rPr>
        <w:t xml:space="preserve"> auch nicht) kriegt, aber von E. </w:t>
      </w:r>
      <w:proofErr w:type="spellStart"/>
      <w:r>
        <w:rPr>
          <w:color w:val="424242"/>
        </w:rPr>
        <w:t>gnade</w:t>
      </w:r>
      <w:proofErr w:type="spellEnd"/>
      <w:r>
        <w:rPr>
          <w:color w:val="424242"/>
        </w:rPr>
        <w:t xml:space="preserve"> hab ich nichts kriegt, werdet itzt auf die </w:t>
      </w:r>
      <w:proofErr w:type="spellStart"/>
      <w:r>
        <w:rPr>
          <w:color w:val="424242"/>
        </w:rPr>
        <w:t>vierde</w:t>
      </w:r>
      <w:proofErr w:type="spellEnd"/>
      <w:r>
        <w:rPr>
          <w:color w:val="424242"/>
        </w:rPr>
        <w:t xml:space="preserve"> </w:t>
      </w:r>
      <w:proofErr w:type="spellStart"/>
      <w:r>
        <w:rPr>
          <w:color w:val="424242"/>
        </w:rPr>
        <w:t>schrift</w:t>
      </w:r>
      <w:proofErr w:type="spellEnd"/>
      <w:r>
        <w:rPr>
          <w:color w:val="424242"/>
        </w:rPr>
        <w:t xml:space="preserve">, ob </w:t>
      </w:r>
      <w:proofErr w:type="spellStart"/>
      <w:r>
        <w:rPr>
          <w:color w:val="424242"/>
        </w:rPr>
        <w:t>gott</w:t>
      </w:r>
      <w:proofErr w:type="spellEnd"/>
      <w:r>
        <w:rPr>
          <w:color w:val="424242"/>
        </w:rPr>
        <w:t xml:space="preserve"> </w:t>
      </w:r>
      <w:proofErr w:type="spellStart"/>
      <w:r>
        <w:rPr>
          <w:color w:val="424242"/>
        </w:rPr>
        <w:t>wil</w:t>
      </w:r>
      <w:proofErr w:type="spellEnd"/>
      <w:r>
        <w:rPr>
          <w:color w:val="424242"/>
        </w:rPr>
        <w:t xml:space="preserve">, ein mal antworten mit </w:t>
      </w:r>
      <w:proofErr w:type="spellStart"/>
      <w:r>
        <w:rPr>
          <w:color w:val="424242"/>
        </w:rPr>
        <w:t>Ewr</w:t>
      </w:r>
      <w:proofErr w:type="spellEnd"/>
      <w:r>
        <w:rPr>
          <w:color w:val="424242"/>
        </w:rPr>
        <w:t xml:space="preserve"> </w:t>
      </w:r>
      <w:proofErr w:type="spellStart"/>
      <w:r>
        <w:rPr>
          <w:color w:val="424242"/>
        </w:rPr>
        <w:t>gnedigen</w:t>
      </w:r>
      <w:proofErr w:type="spellEnd"/>
      <w:r>
        <w:rPr>
          <w:color w:val="424242"/>
        </w:rPr>
        <w:t xml:space="preserve"> </w:t>
      </w:r>
      <w:proofErr w:type="spellStart"/>
      <w:r>
        <w:rPr>
          <w:color w:val="424242"/>
        </w:rPr>
        <w:t>hand</w:t>
      </w:r>
      <w:proofErr w:type="spellEnd"/>
      <w:r>
        <w:rPr>
          <w:color w:val="424242"/>
        </w:rPr>
        <w:t>.</w:t>
      </w:r>
    </w:p>
    <w:p w14:paraId="6DF2A60E"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Ich schicke hie mit m. Paul den silbern </w:t>
      </w:r>
      <w:proofErr w:type="spellStart"/>
      <w:r>
        <w:rPr>
          <w:color w:val="424242"/>
        </w:rPr>
        <w:t>apfel</w:t>
      </w:r>
      <w:proofErr w:type="spellEnd"/>
      <w:r>
        <w:rPr>
          <w:color w:val="424242"/>
        </w:rPr>
        <w:t xml:space="preserve">, den mir </w:t>
      </w:r>
      <w:proofErr w:type="spellStart"/>
      <w:r>
        <w:rPr>
          <w:color w:val="424242"/>
        </w:rPr>
        <w:t>ir</w:t>
      </w:r>
      <w:proofErr w:type="spellEnd"/>
      <w:r>
        <w:rPr>
          <w:color w:val="424242"/>
        </w:rPr>
        <w:t xml:space="preserve"> g. h. </w:t>
      </w:r>
      <w:proofErr w:type="spellStart"/>
      <w:r>
        <w:rPr>
          <w:color w:val="424242"/>
        </w:rPr>
        <w:t>geschenckt</w:t>
      </w:r>
      <w:proofErr w:type="spellEnd"/>
      <w:r>
        <w:rPr>
          <w:color w:val="424242"/>
        </w:rPr>
        <w:t xml:space="preserve"> hat, den </w:t>
      </w:r>
      <w:proofErr w:type="spellStart"/>
      <w:r>
        <w:rPr>
          <w:color w:val="424242"/>
        </w:rPr>
        <w:t>magstu</w:t>
      </w:r>
      <w:proofErr w:type="spellEnd"/>
      <w:r>
        <w:rPr>
          <w:color w:val="424242"/>
        </w:rPr>
        <w:t xml:space="preserve">, wie ich zuvor geredt habe, </w:t>
      </w:r>
      <w:proofErr w:type="spellStart"/>
      <w:r>
        <w:rPr>
          <w:color w:val="424242"/>
        </w:rPr>
        <w:t>vnter</w:t>
      </w:r>
      <w:proofErr w:type="spellEnd"/>
      <w:r>
        <w:rPr>
          <w:color w:val="424242"/>
        </w:rPr>
        <w:t xml:space="preserve"> die </w:t>
      </w:r>
      <w:proofErr w:type="spellStart"/>
      <w:r>
        <w:rPr>
          <w:color w:val="424242"/>
        </w:rPr>
        <w:t>kinder</w:t>
      </w:r>
      <w:proofErr w:type="spellEnd"/>
      <w:r>
        <w:rPr>
          <w:color w:val="424242"/>
        </w:rPr>
        <w:t xml:space="preserve"> teilen </w:t>
      </w:r>
      <w:proofErr w:type="spellStart"/>
      <w:r>
        <w:rPr>
          <w:color w:val="424242"/>
        </w:rPr>
        <w:t>vnd</w:t>
      </w:r>
      <w:proofErr w:type="spellEnd"/>
      <w:r>
        <w:rPr>
          <w:color w:val="424242"/>
        </w:rPr>
        <w:t xml:space="preserve"> fragen, wie viel sie Kirschen </w:t>
      </w:r>
      <w:proofErr w:type="spellStart"/>
      <w:r>
        <w:rPr>
          <w:color w:val="424242"/>
        </w:rPr>
        <w:t>vnd</w:t>
      </w:r>
      <w:proofErr w:type="spellEnd"/>
      <w:r>
        <w:rPr>
          <w:color w:val="424242"/>
        </w:rPr>
        <w:t xml:space="preserve"> </w:t>
      </w:r>
      <w:proofErr w:type="spellStart"/>
      <w:r>
        <w:rPr>
          <w:color w:val="424242"/>
        </w:rPr>
        <w:t>epfel</w:t>
      </w:r>
      <w:proofErr w:type="spellEnd"/>
      <w:r>
        <w:rPr>
          <w:color w:val="424242"/>
        </w:rPr>
        <w:t xml:space="preserve"> </w:t>
      </w:r>
      <w:proofErr w:type="spellStart"/>
      <w:r>
        <w:rPr>
          <w:color w:val="424242"/>
        </w:rPr>
        <w:t>dafur</w:t>
      </w:r>
      <w:proofErr w:type="spellEnd"/>
      <w:r>
        <w:rPr>
          <w:color w:val="424242"/>
        </w:rPr>
        <w:t xml:space="preserve"> </w:t>
      </w:r>
      <w:proofErr w:type="spellStart"/>
      <w:r>
        <w:rPr>
          <w:color w:val="424242"/>
        </w:rPr>
        <w:t>nemen</w:t>
      </w:r>
      <w:proofErr w:type="spellEnd"/>
      <w:r>
        <w:rPr>
          <w:color w:val="424242"/>
        </w:rPr>
        <w:t xml:space="preserve"> wollen, die </w:t>
      </w:r>
      <w:proofErr w:type="spellStart"/>
      <w:r>
        <w:rPr>
          <w:color w:val="424242"/>
        </w:rPr>
        <w:t>bezale</w:t>
      </w:r>
      <w:proofErr w:type="spellEnd"/>
      <w:r>
        <w:rPr>
          <w:color w:val="424242"/>
        </w:rPr>
        <w:t xml:space="preserve"> </w:t>
      </w:r>
      <w:proofErr w:type="spellStart"/>
      <w:r>
        <w:rPr>
          <w:color w:val="424242"/>
        </w:rPr>
        <w:t>yhn</w:t>
      </w:r>
      <w:proofErr w:type="spellEnd"/>
      <w:r>
        <w:rPr>
          <w:color w:val="424242"/>
        </w:rPr>
        <w:t xml:space="preserve"> bar über </w:t>
      </w:r>
      <w:proofErr w:type="spellStart"/>
      <w:r>
        <w:rPr>
          <w:color w:val="424242"/>
        </w:rPr>
        <w:t>vnd</w:t>
      </w:r>
      <w:proofErr w:type="spellEnd"/>
      <w:r>
        <w:rPr>
          <w:color w:val="424242"/>
        </w:rPr>
        <w:t xml:space="preserve"> behalt du den </w:t>
      </w:r>
      <w:proofErr w:type="spellStart"/>
      <w:r>
        <w:rPr>
          <w:color w:val="424242"/>
        </w:rPr>
        <w:t>stil</w:t>
      </w:r>
      <w:proofErr w:type="spellEnd"/>
      <w:r>
        <w:rPr>
          <w:color w:val="424242"/>
        </w:rPr>
        <w:t xml:space="preserve"> davon.</w:t>
      </w:r>
    </w:p>
    <w:p w14:paraId="10D94EDD"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Sage </w:t>
      </w:r>
      <w:proofErr w:type="spellStart"/>
      <w:r>
        <w:rPr>
          <w:color w:val="424242"/>
        </w:rPr>
        <w:t>vnsern</w:t>
      </w:r>
      <w:proofErr w:type="spellEnd"/>
      <w:r>
        <w:rPr>
          <w:color w:val="424242"/>
        </w:rPr>
        <w:t xml:space="preserve"> lieben </w:t>
      </w:r>
      <w:proofErr w:type="spellStart"/>
      <w:r>
        <w:rPr>
          <w:color w:val="424242"/>
        </w:rPr>
        <w:t>kostgengern</w:t>
      </w:r>
      <w:proofErr w:type="spellEnd"/>
      <w:r>
        <w:rPr>
          <w:color w:val="424242"/>
        </w:rPr>
        <w:t xml:space="preserve">, sonderlich </w:t>
      </w:r>
      <w:proofErr w:type="spellStart"/>
      <w:r>
        <w:rPr>
          <w:color w:val="424242"/>
        </w:rPr>
        <w:t>doctor</w:t>
      </w:r>
      <w:proofErr w:type="spellEnd"/>
      <w:r>
        <w:rPr>
          <w:color w:val="424242"/>
        </w:rPr>
        <w:t xml:space="preserve"> </w:t>
      </w:r>
      <w:proofErr w:type="spellStart"/>
      <w:r>
        <w:rPr>
          <w:color w:val="424242"/>
        </w:rPr>
        <w:t>Seuero</w:t>
      </w:r>
      <w:proofErr w:type="spellEnd"/>
      <w:r>
        <w:rPr>
          <w:color w:val="424242"/>
        </w:rPr>
        <w:t xml:space="preserve"> oder Schiefer mein freundlich </w:t>
      </w:r>
      <w:proofErr w:type="spellStart"/>
      <w:r>
        <w:rPr>
          <w:color w:val="424242"/>
        </w:rPr>
        <w:t>hertz</w:t>
      </w:r>
      <w:proofErr w:type="spellEnd"/>
      <w:r>
        <w:rPr>
          <w:color w:val="424242"/>
        </w:rPr>
        <w:t xml:space="preserve"> </w:t>
      </w:r>
      <w:proofErr w:type="spellStart"/>
      <w:r>
        <w:rPr>
          <w:color w:val="424242"/>
        </w:rPr>
        <w:t>vnd</w:t>
      </w:r>
      <w:proofErr w:type="spellEnd"/>
      <w:r>
        <w:rPr>
          <w:color w:val="424242"/>
        </w:rPr>
        <w:t xml:space="preserve"> guten willen, </w:t>
      </w:r>
      <w:proofErr w:type="spellStart"/>
      <w:r>
        <w:rPr>
          <w:color w:val="424242"/>
        </w:rPr>
        <w:t>vnd</w:t>
      </w:r>
      <w:proofErr w:type="spellEnd"/>
      <w:r>
        <w:rPr>
          <w:color w:val="424242"/>
        </w:rPr>
        <w:t xml:space="preserve"> dass sie helfen zu sehen </w:t>
      </w:r>
      <w:proofErr w:type="spellStart"/>
      <w:r>
        <w:rPr>
          <w:color w:val="424242"/>
        </w:rPr>
        <w:t>yn</w:t>
      </w:r>
      <w:proofErr w:type="spellEnd"/>
      <w:r>
        <w:rPr>
          <w:color w:val="424242"/>
        </w:rPr>
        <w:t xml:space="preserve"> allen </w:t>
      </w:r>
      <w:proofErr w:type="spellStart"/>
      <w:r>
        <w:rPr>
          <w:color w:val="424242"/>
        </w:rPr>
        <w:t>sachen</w:t>
      </w:r>
      <w:proofErr w:type="spellEnd"/>
      <w:r>
        <w:rPr>
          <w:color w:val="424242"/>
        </w:rPr>
        <w:t xml:space="preserve"> der </w:t>
      </w:r>
      <w:proofErr w:type="spellStart"/>
      <w:r>
        <w:rPr>
          <w:color w:val="424242"/>
        </w:rPr>
        <w:t>kirchen</w:t>
      </w:r>
      <w:proofErr w:type="spellEnd"/>
      <w:r>
        <w:rPr>
          <w:color w:val="424242"/>
        </w:rPr>
        <w:t xml:space="preserve">, schulen, haus </w:t>
      </w:r>
      <w:proofErr w:type="spellStart"/>
      <w:r>
        <w:rPr>
          <w:color w:val="424242"/>
        </w:rPr>
        <w:t>vnd</w:t>
      </w:r>
      <w:proofErr w:type="spellEnd"/>
      <w:r>
        <w:rPr>
          <w:color w:val="424242"/>
        </w:rPr>
        <w:t xml:space="preserve"> wo es not sein </w:t>
      </w:r>
      <w:proofErr w:type="spellStart"/>
      <w:r>
        <w:rPr>
          <w:color w:val="424242"/>
        </w:rPr>
        <w:t>wil</w:t>
      </w:r>
      <w:proofErr w:type="spellEnd"/>
      <w:r>
        <w:rPr>
          <w:color w:val="424242"/>
        </w:rPr>
        <w:t xml:space="preserve">. Auch m. Georgen </w:t>
      </w:r>
      <w:proofErr w:type="spellStart"/>
      <w:r>
        <w:rPr>
          <w:color w:val="424242"/>
        </w:rPr>
        <w:t>Maior</w:t>
      </w:r>
      <w:proofErr w:type="spellEnd"/>
      <w:r>
        <w:rPr>
          <w:color w:val="424242"/>
        </w:rPr>
        <w:t xml:space="preserve"> </w:t>
      </w:r>
      <w:proofErr w:type="spellStart"/>
      <w:r>
        <w:rPr>
          <w:color w:val="424242"/>
        </w:rPr>
        <w:t>vnd</w:t>
      </w:r>
      <w:proofErr w:type="spellEnd"/>
      <w:r>
        <w:rPr>
          <w:color w:val="424242"/>
        </w:rPr>
        <w:t xml:space="preserve"> m. Ambrosio, dass sie Dir zu hause </w:t>
      </w:r>
      <w:proofErr w:type="spellStart"/>
      <w:r>
        <w:rPr>
          <w:color w:val="424242"/>
        </w:rPr>
        <w:t>trostlich</w:t>
      </w:r>
      <w:proofErr w:type="spellEnd"/>
      <w:r>
        <w:rPr>
          <w:color w:val="424242"/>
        </w:rPr>
        <w:t xml:space="preserve"> seien, wills </w:t>
      </w:r>
      <w:proofErr w:type="spellStart"/>
      <w:r>
        <w:rPr>
          <w:color w:val="424242"/>
        </w:rPr>
        <w:t>gott</w:t>
      </w:r>
      <w:proofErr w:type="spellEnd"/>
      <w:r>
        <w:rPr>
          <w:color w:val="424242"/>
        </w:rPr>
        <w:t xml:space="preserve">, so wollen wir bis Sontag auf sein von </w:t>
      </w:r>
      <w:proofErr w:type="spellStart"/>
      <w:r>
        <w:rPr>
          <w:color w:val="424242"/>
        </w:rPr>
        <w:t>Wymer</w:t>
      </w:r>
      <w:proofErr w:type="spellEnd"/>
      <w:r>
        <w:rPr>
          <w:color w:val="424242"/>
        </w:rPr>
        <w:t xml:space="preserve"> gen Eisenach zu </w:t>
      </w:r>
      <w:proofErr w:type="spellStart"/>
      <w:r>
        <w:rPr>
          <w:color w:val="424242"/>
        </w:rPr>
        <w:t>zihen</w:t>
      </w:r>
      <w:proofErr w:type="spellEnd"/>
      <w:r>
        <w:rPr>
          <w:color w:val="424242"/>
        </w:rPr>
        <w:t xml:space="preserve"> </w:t>
      </w:r>
      <w:proofErr w:type="spellStart"/>
      <w:r>
        <w:rPr>
          <w:color w:val="424242"/>
        </w:rPr>
        <w:t>vnd</w:t>
      </w:r>
      <w:proofErr w:type="spellEnd"/>
      <w:r>
        <w:rPr>
          <w:color w:val="424242"/>
        </w:rPr>
        <w:t xml:space="preserve"> Philips mit. Hie mit </w:t>
      </w:r>
      <w:proofErr w:type="spellStart"/>
      <w:r>
        <w:rPr>
          <w:color w:val="424242"/>
        </w:rPr>
        <w:t>gott</w:t>
      </w:r>
      <w:proofErr w:type="spellEnd"/>
      <w:r>
        <w:rPr>
          <w:color w:val="424242"/>
        </w:rPr>
        <w:t xml:space="preserve"> </w:t>
      </w:r>
      <w:proofErr w:type="spellStart"/>
      <w:r>
        <w:rPr>
          <w:color w:val="424242"/>
        </w:rPr>
        <w:t>befolhen</w:t>
      </w:r>
      <w:proofErr w:type="spellEnd"/>
      <w:r>
        <w:rPr>
          <w:color w:val="424242"/>
        </w:rPr>
        <w:t xml:space="preserve">. Sage </w:t>
      </w:r>
      <w:proofErr w:type="spellStart"/>
      <w:r>
        <w:rPr>
          <w:color w:val="424242"/>
        </w:rPr>
        <w:t>Lycaoni</w:t>
      </w:r>
      <w:proofErr w:type="spellEnd"/>
      <w:r>
        <w:rPr>
          <w:color w:val="424242"/>
        </w:rPr>
        <w:t xml:space="preserve"> </w:t>
      </w:r>
      <w:proofErr w:type="spellStart"/>
      <w:r>
        <w:rPr>
          <w:color w:val="424242"/>
        </w:rPr>
        <w:t>nostro</w:t>
      </w:r>
      <w:proofErr w:type="spellEnd"/>
      <w:r>
        <w:rPr>
          <w:color w:val="424242"/>
        </w:rPr>
        <w:t xml:space="preserve">, dass er die </w:t>
      </w:r>
      <w:proofErr w:type="spellStart"/>
      <w:r>
        <w:rPr>
          <w:color w:val="424242"/>
        </w:rPr>
        <w:t>maulbeer</w:t>
      </w:r>
      <w:proofErr w:type="spellEnd"/>
      <w:r>
        <w:rPr>
          <w:color w:val="424242"/>
        </w:rPr>
        <w:t xml:space="preserve"> nicht </w:t>
      </w:r>
      <w:proofErr w:type="spellStart"/>
      <w:r>
        <w:rPr>
          <w:color w:val="424242"/>
        </w:rPr>
        <w:t>verseume</w:t>
      </w:r>
      <w:proofErr w:type="spellEnd"/>
      <w:r>
        <w:rPr>
          <w:color w:val="424242"/>
        </w:rPr>
        <w:t xml:space="preserve">, er verschlafe sie denn, das wird er nicht thun – er versehe es denn – </w:t>
      </w:r>
      <w:proofErr w:type="spellStart"/>
      <w:r>
        <w:rPr>
          <w:color w:val="424242"/>
        </w:rPr>
        <w:t>vnd</w:t>
      </w:r>
      <w:proofErr w:type="spellEnd"/>
      <w:r>
        <w:rPr>
          <w:color w:val="424242"/>
        </w:rPr>
        <w:t xml:space="preserve"> den wein </w:t>
      </w:r>
      <w:proofErr w:type="spellStart"/>
      <w:r>
        <w:rPr>
          <w:color w:val="424242"/>
        </w:rPr>
        <w:t>sol</w:t>
      </w:r>
      <w:proofErr w:type="spellEnd"/>
      <w:r>
        <w:rPr>
          <w:color w:val="424242"/>
        </w:rPr>
        <w:t xml:space="preserve"> er auch zur zeit </w:t>
      </w:r>
      <w:proofErr w:type="spellStart"/>
      <w:r>
        <w:rPr>
          <w:color w:val="424242"/>
        </w:rPr>
        <w:t>abzihen</w:t>
      </w:r>
      <w:proofErr w:type="spellEnd"/>
      <w:r>
        <w:rPr>
          <w:color w:val="424242"/>
        </w:rPr>
        <w:t xml:space="preserve">. Seid </w:t>
      </w:r>
      <w:proofErr w:type="spellStart"/>
      <w:r>
        <w:rPr>
          <w:color w:val="424242"/>
        </w:rPr>
        <w:t>frolich</w:t>
      </w:r>
      <w:proofErr w:type="spellEnd"/>
      <w:r>
        <w:rPr>
          <w:color w:val="424242"/>
        </w:rPr>
        <w:t xml:space="preserve"> alle </w:t>
      </w:r>
      <w:proofErr w:type="spellStart"/>
      <w:r>
        <w:rPr>
          <w:color w:val="424242"/>
        </w:rPr>
        <w:t>vnd</w:t>
      </w:r>
      <w:proofErr w:type="spellEnd"/>
      <w:r>
        <w:rPr>
          <w:color w:val="424242"/>
        </w:rPr>
        <w:t xml:space="preserve"> betet. Amen. </w:t>
      </w:r>
      <w:proofErr w:type="spellStart"/>
      <w:r>
        <w:rPr>
          <w:color w:val="424242"/>
        </w:rPr>
        <w:t>Wymer</w:t>
      </w:r>
      <w:proofErr w:type="spellEnd"/>
      <w:r>
        <w:rPr>
          <w:color w:val="424242"/>
        </w:rPr>
        <w:t xml:space="preserve"> die </w:t>
      </w:r>
      <w:proofErr w:type="spellStart"/>
      <w:r>
        <w:rPr>
          <w:color w:val="424242"/>
        </w:rPr>
        <w:t>visitationis</w:t>
      </w:r>
      <w:proofErr w:type="spellEnd"/>
      <w:r>
        <w:rPr>
          <w:color w:val="424242"/>
        </w:rPr>
        <w:t xml:space="preserve"> 1540.</w:t>
      </w:r>
    </w:p>
    <w:p w14:paraId="7BB33DC9"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Martinus Luther, dein </w:t>
      </w:r>
      <w:proofErr w:type="spellStart"/>
      <w:r>
        <w:rPr>
          <w:color w:val="424242"/>
        </w:rPr>
        <w:t>hertzliebchen</w:t>
      </w:r>
      <w:proofErr w:type="spellEnd"/>
      <w:r>
        <w:rPr>
          <w:color w:val="424242"/>
        </w:rPr>
        <w:t>.</w:t>
      </w:r>
    </w:p>
    <w:p w14:paraId="02312D8B" w14:textId="77777777" w:rsidR="00773B16" w:rsidRDefault="00773B16" w:rsidP="00773B16">
      <w:pPr>
        <w:pStyle w:val="berschrift2"/>
      </w:pPr>
      <w:r w:rsidRPr="00DE2578">
        <w:t>AN SEINE FRAU CATHARINA, 10.7.1540</w:t>
      </w:r>
    </w:p>
    <w:p w14:paraId="33ACEAA3" w14:textId="77777777" w:rsidR="00773B16" w:rsidRDefault="00773B16" w:rsidP="00773B16">
      <w:pPr>
        <w:pStyle w:val="StandardWeb"/>
        <w:spacing w:before="0" w:beforeAutospacing="0" w:after="360" w:afterAutospacing="0" w:line="408" w:lineRule="atLeast"/>
        <w:jc w:val="both"/>
        <w:rPr>
          <w:color w:val="424242"/>
        </w:rPr>
      </w:pPr>
      <w:proofErr w:type="spellStart"/>
      <w:r>
        <w:rPr>
          <w:color w:val="424242"/>
        </w:rPr>
        <w:t>Frawen</w:t>
      </w:r>
      <w:proofErr w:type="spellEnd"/>
      <w:r>
        <w:rPr>
          <w:color w:val="424242"/>
        </w:rPr>
        <w:t xml:space="preserve"> Katherin </w:t>
      </w:r>
      <w:proofErr w:type="spellStart"/>
      <w:r>
        <w:rPr>
          <w:color w:val="424242"/>
        </w:rPr>
        <w:t>Luderin</w:t>
      </w:r>
      <w:proofErr w:type="spellEnd"/>
      <w:r>
        <w:rPr>
          <w:color w:val="424242"/>
        </w:rPr>
        <w:t xml:space="preserve"> zu </w:t>
      </w:r>
      <w:proofErr w:type="spellStart"/>
      <w:r>
        <w:rPr>
          <w:color w:val="424242"/>
        </w:rPr>
        <w:t>Wittemberg</w:t>
      </w:r>
      <w:proofErr w:type="spellEnd"/>
      <w:r>
        <w:rPr>
          <w:color w:val="424242"/>
        </w:rPr>
        <w:t xml:space="preserve"> etc. meiner lieben </w:t>
      </w:r>
      <w:proofErr w:type="spellStart"/>
      <w:r>
        <w:rPr>
          <w:color w:val="424242"/>
        </w:rPr>
        <w:t>hausfrawen</w:t>
      </w:r>
      <w:proofErr w:type="spellEnd"/>
      <w:r>
        <w:rPr>
          <w:color w:val="424242"/>
        </w:rPr>
        <w:t xml:space="preserve"> etc.</w:t>
      </w:r>
    </w:p>
    <w:p w14:paraId="0BB25174"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G. v. f. Liebe </w:t>
      </w:r>
      <w:proofErr w:type="spellStart"/>
      <w:r>
        <w:rPr>
          <w:color w:val="424242"/>
        </w:rPr>
        <w:t>Jüngfer</w:t>
      </w:r>
      <w:proofErr w:type="spellEnd"/>
      <w:r>
        <w:rPr>
          <w:color w:val="424242"/>
        </w:rPr>
        <w:t xml:space="preserve"> </w:t>
      </w:r>
      <w:proofErr w:type="spellStart"/>
      <w:r>
        <w:rPr>
          <w:color w:val="424242"/>
        </w:rPr>
        <w:t>Kethe</w:t>
      </w:r>
      <w:proofErr w:type="spellEnd"/>
      <w:r>
        <w:rPr>
          <w:color w:val="424242"/>
        </w:rPr>
        <w:t xml:space="preserve">. Ich schicke dir hie mit dem </w:t>
      </w:r>
      <w:proofErr w:type="spellStart"/>
      <w:r>
        <w:rPr>
          <w:color w:val="424242"/>
        </w:rPr>
        <w:t>fürman</w:t>
      </w:r>
      <w:proofErr w:type="spellEnd"/>
      <w:r>
        <w:rPr>
          <w:color w:val="424242"/>
        </w:rPr>
        <w:t xml:space="preserve"> Doctor </w:t>
      </w:r>
      <w:proofErr w:type="spellStart"/>
      <w:r>
        <w:rPr>
          <w:color w:val="424242"/>
        </w:rPr>
        <w:t>Blickards</w:t>
      </w:r>
      <w:proofErr w:type="spellEnd"/>
      <w:r>
        <w:rPr>
          <w:color w:val="424242"/>
        </w:rPr>
        <w:t xml:space="preserve"> etc. </w:t>
      </w:r>
      <w:proofErr w:type="spellStart"/>
      <w:r>
        <w:rPr>
          <w:color w:val="424242"/>
        </w:rPr>
        <w:t>xxxxij</w:t>
      </w:r>
      <w:proofErr w:type="spellEnd"/>
      <w:r>
        <w:rPr>
          <w:color w:val="424242"/>
        </w:rPr>
        <w:t xml:space="preserve"> </w:t>
      </w:r>
      <w:proofErr w:type="spellStart"/>
      <w:r>
        <w:rPr>
          <w:color w:val="424242"/>
        </w:rPr>
        <w:t>taler</w:t>
      </w:r>
      <w:proofErr w:type="spellEnd"/>
      <w:r>
        <w:rPr>
          <w:color w:val="424242"/>
        </w:rPr>
        <w:t xml:space="preserve"> den </w:t>
      </w:r>
      <w:proofErr w:type="spellStart"/>
      <w:r>
        <w:rPr>
          <w:color w:val="424242"/>
        </w:rPr>
        <w:t>sold</w:t>
      </w:r>
      <w:proofErr w:type="spellEnd"/>
      <w:r>
        <w:rPr>
          <w:color w:val="424242"/>
        </w:rPr>
        <w:t xml:space="preserve"> </w:t>
      </w:r>
      <w:proofErr w:type="spellStart"/>
      <w:r>
        <w:rPr>
          <w:color w:val="424242"/>
        </w:rPr>
        <w:t>auff</w:t>
      </w:r>
      <w:proofErr w:type="spellEnd"/>
      <w:r>
        <w:rPr>
          <w:color w:val="424242"/>
        </w:rPr>
        <w:t xml:space="preserve"> Michaelis </w:t>
      </w:r>
      <w:proofErr w:type="spellStart"/>
      <w:r>
        <w:rPr>
          <w:color w:val="424242"/>
        </w:rPr>
        <w:t>künfftig</w:t>
      </w:r>
      <w:proofErr w:type="spellEnd"/>
      <w:r>
        <w:rPr>
          <w:color w:val="424242"/>
        </w:rPr>
        <w:t xml:space="preserve"> verfallen, </w:t>
      </w:r>
      <w:proofErr w:type="spellStart"/>
      <w:r>
        <w:rPr>
          <w:color w:val="424242"/>
        </w:rPr>
        <w:t>Dazui</w:t>
      </w:r>
      <w:proofErr w:type="spellEnd"/>
      <w:r>
        <w:rPr>
          <w:color w:val="424242"/>
        </w:rPr>
        <w:t xml:space="preserve"> die </w:t>
      </w:r>
      <w:proofErr w:type="spellStart"/>
      <w:r>
        <w:rPr>
          <w:color w:val="424242"/>
        </w:rPr>
        <w:t>xxxx</w:t>
      </w:r>
      <w:proofErr w:type="spellEnd"/>
      <w:r>
        <w:rPr>
          <w:color w:val="424242"/>
        </w:rPr>
        <w:t xml:space="preserve"> </w:t>
      </w:r>
      <w:proofErr w:type="spellStart"/>
      <w:r>
        <w:rPr>
          <w:color w:val="424242"/>
        </w:rPr>
        <w:t>fl.</w:t>
      </w:r>
      <w:proofErr w:type="spellEnd"/>
      <w:r>
        <w:rPr>
          <w:color w:val="424242"/>
        </w:rPr>
        <w:t xml:space="preserve"> Georgen schnellen </w:t>
      </w:r>
      <w:proofErr w:type="spellStart"/>
      <w:r>
        <w:rPr>
          <w:color w:val="424242"/>
        </w:rPr>
        <w:t>aüff</w:t>
      </w:r>
      <w:proofErr w:type="spellEnd"/>
      <w:r>
        <w:rPr>
          <w:color w:val="424242"/>
        </w:rPr>
        <w:t xml:space="preserve"> </w:t>
      </w:r>
      <w:proofErr w:type="spellStart"/>
      <w:r>
        <w:rPr>
          <w:color w:val="424242"/>
        </w:rPr>
        <w:t>rechnung</w:t>
      </w:r>
      <w:proofErr w:type="spellEnd"/>
      <w:r>
        <w:rPr>
          <w:color w:val="424242"/>
        </w:rPr>
        <w:t xml:space="preserve">, der </w:t>
      </w:r>
      <w:proofErr w:type="spellStart"/>
      <w:r>
        <w:rPr>
          <w:color w:val="424242"/>
        </w:rPr>
        <w:t>magstü</w:t>
      </w:r>
      <w:proofErr w:type="spellEnd"/>
      <w:r>
        <w:rPr>
          <w:color w:val="424242"/>
        </w:rPr>
        <w:t xml:space="preserve"> </w:t>
      </w:r>
      <w:proofErr w:type="spellStart"/>
      <w:r>
        <w:rPr>
          <w:color w:val="424242"/>
        </w:rPr>
        <w:t>braüchen</w:t>
      </w:r>
      <w:proofErr w:type="spellEnd"/>
      <w:r>
        <w:rPr>
          <w:color w:val="424242"/>
        </w:rPr>
        <w:t xml:space="preserve"> bis wir </w:t>
      </w:r>
      <w:proofErr w:type="spellStart"/>
      <w:r>
        <w:rPr>
          <w:color w:val="424242"/>
        </w:rPr>
        <w:t>komen</w:t>
      </w:r>
      <w:proofErr w:type="spellEnd"/>
      <w:r>
        <w:rPr>
          <w:color w:val="424242"/>
        </w:rPr>
        <w:t xml:space="preserve">. – Wir haben zu </w:t>
      </w:r>
      <w:proofErr w:type="spellStart"/>
      <w:r>
        <w:rPr>
          <w:color w:val="424242"/>
        </w:rPr>
        <w:t>hofe</w:t>
      </w:r>
      <w:proofErr w:type="spellEnd"/>
      <w:r>
        <w:rPr>
          <w:color w:val="424242"/>
        </w:rPr>
        <w:t xml:space="preserve"> nicht einen </w:t>
      </w:r>
      <w:proofErr w:type="spellStart"/>
      <w:r>
        <w:rPr>
          <w:color w:val="424242"/>
        </w:rPr>
        <w:t>pfennig</w:t>
      </w:r>
      <w:proofErr w:type="spellEnd"/>
      <w:r>
        <w:rPr>
          <w:color w:val="424242"/>
        </w:rPr>
        <w:t xml:space="preserve"> klein </w:t>
      </w:r>
      <w:proofErr w:type="spellStart"/>
      <w:r>
        <w:rPr>
          <w:color w:val="424242"/>
        </w:rPr>
        <w:t>müntze</w:t>
      </w:r>
      <w:proofErr w:type="spellEnd"/>
      <w:r>
        <w:rPr>
          <w:color w:val="424242"/>
        </w:rPr>
        <w:t xml:space="preserve"> </w:t>
      </w:r>
      <w:proofErr w:type="spellStart"/>
      <w:r>
        <w:rPr>
          <w:color w:val="424242"/>
        </w:rPr>
        <w:t>mugen</w:t>
      </w:r>
      <w:proofErr w:type="spellEnd"/>
      <w:r>
        <w:rPr>
          <w:color w:val="424242"/>
        </w:rPr>
        <w:t xml:space="preserve"> haben, so wenig als </w:t>
      </w:r>
      <w:proofErr w:type="spellStart"/>
      <w:r>
        <w:rPr>
          <w:color w:val="424242"/>
        </w:rPr>
        <w:t>yhr</w:t>
      </w:r>
      <w:proofErr w:type="spellEnd"/>
      <w:r>
        <w:rPr>
          <w:color w:val="424242"/>
        </w:rPr>
        <w:t xml:space="preserve"> zu </w:t>
      </w:r>
      <w:proofErr w:type="spellStart"/>
      <w:r>
        <w:rPr>
          <w:color w:val="424242"/>
        </w:rPr>
        <w:t>Wittemberg</w:t>
      </w:r>
      <w:proofErr w:type="spellEnd"/>
      <w:r>
        <w:rPr>
          <w:color w:val="424242"/>
        </w:rPr>
        <w:t xml:space="preserve"> habt. Denn </w:t>
      </w:r>
      <w:proofErr w:type="spellStart"/>
      <w:r>
        <w:rPr>
          <w:color w:val="424242"/>
        </w:rPr>
        <w:t>Goerogen</w:t>
      </w:r>
      <w:proofErr w:type="spellEnd"/>
      <w:r>
        <w:rPr>
          <w:color w:val="424242"/>
        </w:rPr>
        <w:t xml:space="preserve"> schnellen aus H. Georgen </w:t>
      </w:r>
      <w:proofErr w:type="spellStart"/>
      <w:r>
        <w:rPr>
          <w:color w:val="424242"/>
        </w:rPr>
        <w:t>land</w:t>
      </w:r>
      <w:proofErr w:type="spellEnd"/>
      <w:r>
        <w:rPr>
          <w:color w:val="424242"/>
        </w:rPr>
        <w:t xml:space="preserve"> von </w:t>
      </w:r>
      <w:proofErr w:type="spellStart"/>
      <w:r>
        <w:rPr>
          <w:color w:val="424242"/>
        </w:rPr>
        <w:t>Weissensee</w:t>
      </w:r>
      <w:proofErr w:type="spellEnd"/>
      <w:r>
        <w:rPr>
          <w:color w:val="424242"/>
        </w:rPr>
        <w:t xml:space="preserve">, ist das kleine </w:t>
      </w:r>
      <w:proofErr w:type="spellStart"/>
      <w:r>
        <w:rPr>
          <w:color w:val="424242"/>
        </w:rPr>
        <w:t>geld</w:t>
      </w:r>
      <w:proofErr w:type="spellEnd"/>
      <w:r>
        <w:rPr>
          <w:color w:val="424242"/>
        </w:rPr>
        <w:t xml:space="preserve"> </w:t>
      </w:r>
      <w:proofErr w:type="spellStart"/>
      <w:r>
        <w:rPr>
          <w:color w:val="424242"/>
        </w:rPr>
        <w:t>komen</w:t>
      </w:r>
      <w:proofErr w:type="spellEnd"/>
      <w:r>
        <w:rPr>
          <w:color w:val="424242"/>
        </w:rPr>
        <w:t xml:space="preserve">. Ich halt aber, Es seien </w:t>
      </w:r>
      <w:proofErr w:type="spellStart"/>
      <w:r>
        <w:rPr>
          <w:color w:val="424242"/>
        </w:rPr>
        <w:t>nü</w:t>
      </w:r>
      <w:proofErr w:type="spellEnd"/>
      <w:r>
        <w:rPr>
          <w:color w:val="424242"/>
        </w:rPr>
        <w:t xml:space="preserve"> </w:t>
      </w:r>
      <w:proofErr w:type="spellStart"/>
      <w:r>
        <w:rPr>
          <w:color w:val="424242"/>
        </w:rPr>
        <w:t>komen</w:t>
      </w:r>
      <w:proofErr w:type="spellEnd"/>
      <w:r>
        <w:rPr>
          <w:color w:val="424242"/>
        </w:rPr>
        <w:t xml:space="preserve"> oder werden </w:t>
      </w:r>
      <w:proofErr w:type="spellStart"/>
      <w:r>
        <w:rPr>
          <w:color w:val="424242"/>
        </w:rPr>
        <w:t>bal</w:t>
      </w:r>
      <w:proofErr w:type="spellEnd"/>
      <w:r>
        <w:rPr>
          <w:color w:val="424242"/>
        </w:rPr>
        <w:t xml:space="preserve"> </w:t>
      </w:r>
      <w:proofErr w:type="spellStart"/>
      <w:r>
        <w:rPr>
          <w:color w:val="424242"/>
        </w:rPr>
        <w:t>komen</w:t>
      </w:r>
      <w:proofErr w:type="spellEnd"/>
      <w:r>
        <w:rPr>
          <w:color w:val="424242"/>
        </w:rPr>
        <w:t xml:space="preserve"> 1000 </w:t>
      </w:r>
      <w:proofErr w:type="spellStart"/>
      <w:r>
        <w:rPr>
          <w:color w:val="424242"/>
        </w:rPr>
        <w:t>fl.</w:t>
      </w:r>
      <w:proofErr w:type="spellEnd"/>
      <w:r>
        <w:rPr>
          <w:color w:val="424242"/>
        </w:rPr>
        <w:t xml:space="preserve"> an </w:t>
      </w:r>
      <w:proofErr w:type="spellStart"/>
      <w:r>
        <w:rPr>
          <w:color w:val="424242"/>
        </w:rPr>
        <w:t>groschlin</w:t>
      </w:r>
      <w:proofErr w:type="spellEnd"/>
      <w:r>
        <w:rPr>
          <w:color w:val="424242"/>
        </w:rPr>
        <w:t xml:space="preserve"> von m. g. etc. </w:t>
      </w:r>
      <w:proofErr w:type="spellStart"/>
      <w:r>
        <w:rPr>
          <w:color w:val="424242"/>
        </w:rPr>
        <w:t>herrn</w:t>
      </w:r>
      <w:proofErr w:type="spellEnd"/>
      <w:r>
        <w:rPr>
          <w:color w:val="424242"/>
        </w:rPr>
        <w:t xml:space="preserve"> zur </w:t>
      </w:r>
      <w:proofErr w:type="spellStart"/>
      <w:r>
        <w:rPr>
          <w:color w:val="424242"/>
        </w:rPr>
        <w:t>wechsel</w:t>
      </w:r>
      <w:proofErr w:type="spellEnd"/>
      <w:r>
        <w:rPr>
          <w:color w:val="424242"/>
        </w:rPr>
        <w:t xml:space="preserve"> etc. Denn es ist </w:t>
      </w:r>
      <w:proofErr w:type="spellStart"/>
      <w:r>
        <w:rPr>
          <w:color w:val="424242"/>
        </w:rPr>
        <w:t>ia</w:t>
      </w:r>
      <w:proofErr w:type="spellEnd"/>
      <w:r>
        <w:rPr>
          <w:color w:val="424242"/>
        </w:rPr>
        <w:t xml:space="preserve"> so </w:t>
      </w:r>
      <w:proofErr w:type="spellStart"/>
      <w:r>
        <w:rPr>
          <w:color w:val="424242"/>
        </w:rPr>
        <w:t>befolhen</w:t>
      </w:r>
      <w:proofErr w:type="spellEnd"/>
      <w:r>
        <w:rPr>
          <w:color w:val="424242"/>
        </w:rPr>
        <w:t xml:space="preserve">. Es </w:t>
      </w:r>
      <w:proofErr w:type="spellStart"/>
      <w:r>
        <w:rPr>
          <w:color w:val="424242"/>
        </w:rPr>
        <w:t>were</w:t>
      </w:r>
      <w:proofErr w:type="spellEnd"/>
      <w:r>
        <w:rPr>
          <w:color w:val="424242"/>
        </w:rPr>
        <w:t xml:space="preserve"> aber gut, das die </w:t>
      </w:r>
      <w:proofErr w:type="spellStart"/>
      <w:r>
        <w:rPr>
          <w:color w:val="424242"/>
        </w:rPr>
        <w:t>leute</w:t>
      </w:r>
      <w:proofErr w:type="spellEnd"/>
      <w:r>
        <w:rPr>
          <w:color w:val="424242"/>
        </w:rPr>
        <w:t xml:space="preserve"> </w:t>
      </w:r>
      <w:proofErr w:type="spellStart"/>
      <w:r>
        <w:rPr>
          <w:color w:val="424242"/>
        </w:rPr>
        <w:t>anfiengen</w:t>
      </w:r>
      <w:proofErr w:type="spellEnd"/>
      <w:r>
        <w:rPr>
          <w:color w:val="424242"/>
        </w:rPr>
        <w:t xml:space="preserve"> </w:t>
      </w:r>
      <w:proofErr w:type="spellStart"/>
      <w:r>
        <w:rPr>
          <w:color w:val="424242"/>
        </w:rPr>
        <w:t>selbs</w:t>
      </w:r>
      <w:proofErr w:type="spellEnd"/>
      <w:r>
        <w:rPr>
          <w:color w:val="424242"/>
        </w:rPr>
        <w:t xml:space="preserve"> die </w:t>
      </w:r>
      <w:proofErr w:type="spellStart"/>
      <w:r>
        <w:rPr>
          <w:color w:val="424242"/>
        </w:rPr>
        <w:t>Mercker</w:t>
      </w:r>
      <w:proofErr w:type="spellEnd"/>
      <w:r>
        <w:rPr>
          <w:color w:val="424242"/>
        </w:rPr>
        <w:t xml:space="preserve"> zu meiden, wie die schotten </w:t>
      </w:r>
      <w:proofErr w:type="spellStart"/>
      <w:r>
        <w:rPr>
          <w:color w:val="424242"/>
        </w:rPr>
        <w:t>pfenning</w:t>
      </w:r>
      <w:proofErr w:type="spellEnd"/>
      <w:r>
        <w:rPr>
          <w:color w:val="424242"/>
        </w:rPr>
        <w:t xml:space="preserve">, Denn sie </w:t>
      </w:r>
      <w:proofErr w:type="spellStart"/>
      <w:r>
        <w:rPr>
          <w:color w:val="424242"/>
        </w:rPr>
        <w:t>thün</w:t>
      </w:r>
      <w:proofErr w:type="spellEnd"/>
      <w:r>
        <w:rPr>
          <w:color w:val="424242"/>
        </w:rPr>
        <w:t xml:space="preserve"> </w:t>
      </w:r>
      <w:proofErr w:type="spellStart"/>
      <w:r>
        <w:rPr>
          <w:color w:val="424242"/>
        </w:rPr>
        <w:t>ia</w:t>
      </w:r>
      <w:proofErr w:type="spellEnd"/>
      <w:r>
        <w:rPr>
          <w:color w:val="424242"/>
        </w:rPr>
        <w:t xml:space="preserve"> zu grossen schaden diesem </w:t>
      </w:r>
      <w:proofErr w:type="spellStart"/>
      <w:r>
        <w:rPr>
          <w:color w:val="424242"/>
        </w:rPr>
        <w:t>furstenthum</w:t>
      </w:r>
      <w:proofErr w:type="spellEnd"/>
      <w:r>
        <w:rPr>
          <w:color w:val="424242"/>
        </w:rPr>
        <w:t xml:space="preserve">, weil einer nicht v </w:t>
      </w:r>
      <w:proofErr w:type="spellStart"/>
      <w:r>
        <w:rPr>
          <w:color w:val="424242"/>
        </w:rPr>
        <w:t>pf.</w:t>
      </w:r>
      <w:proofErr w:type="spellEnd"/>
      <w:r>
        <w:rPr>
          <w:color w:val="424242"/>
        </w:rPr>
        <w:t xml:space="preserve"> werde ist. </w:t>
      </w:r>
      <w:proofErr w:type="spellStart"/>
      <w:r>
        <w:rPr>
          <w:color w:val="424242"/>
        </w:rPr>
        <w:t>Vnd</w:t>
      </w:r>
      <w:proofErr w:type="spellEnd"/>
      <w:r>
        <w:rPr>
          <w:color w:val="424242"/>
        </w:rPr>
        <w:t xml:space="preserve"> </w:t>
      </w:r>
      <w:proofErr w:type="spellStart"/>
      <w:r>
        <w:rPr>
          <w:color w:val="424242"/>
        </w:rPr>
        <w:t>mugen</w:t>
      </w:r>
      <w:proofErr w:type="spellEnd"/>
      <w:r>
        <w:rPr>
          <w:color w:val="424242"/>
        </w:rPr>
        <w:t xml:space="preserve"> die </w:t>
      </w:r>
      <w:proofErr w:type="spellStart"/>
      <w:r>
        <w:rPr>
          <w:color w:val="424242"/>
        </w:rPr>
        <w:t>lenge</w:t>
      </w:r>
      <w:proofErr w:type="spellEnd"/>
      <w:r>
        <w:rPr>
          <w:color w:val="424242"/>
        </w:rPr>
        <w:t xml:space="preserve"> nicht </w:t>
      </w:r>
      <w:proofErr w:type="spellStart"/>
      <w:r>
        <w:rPr>
          <w:color w:val="424242"/>
        </w:rPr>
        <w:t>gelidden</w:t>
      </w:r>
      <w:proofErr w:type="spellEnd"/>
      <w:r>
        <w:rPr>
          <w:color w:val="424242"/>
        </w:rPr>
        <w:t xml:space="preserve"> werden, on </w:t>
      </w:r>
      <w:proofErr w:type="spellStart"/>
      <w:r>
        <w:rPr>
          <w:color w:val="424242"/>
        </w:rPr>
        <w:t>verterben</w:t>
      </w:r>
      <w:proofErr w:type="spellEnd"/>
      <w:r>
        <w:rPr>
          <w:color w:val="424242"/>
        </w:rPr>
        <w:t xml:space="preserve"> meins g. etc. </w:t>
      </w:r>
      <w:proofErr w:type="spellStart"/>
      <w:r>
        <w:rPr>
          <w:color w:val="424242"/>
        </w:rPr>
        <w:t>herrn</w:t>
      </w:r>
      <w:proofErr w:type="spellEnd"/>
      <w:r>
        <w:rPr>
          <w:color w:val="424242"/>
        </w:rPr>
        <w:t xml:space="preserve">, auch seiner lande </w:t>
      </w:r>
      <w:proofErr w:type="spellStart"/>
      <w:r>
        <w:rPr>
          <w:color w:val="424242"/>
        </w:rPr>
        <w:t>vnd</w:t>
      </w:r>
      <w:proofErr w:type="spellEnd"/>
      <w:r>
        <w:rPr>
          <w:color w:val="424242"/>
        </w:rPr>
        <w:t xml:space="preserve"> </w:t>
      </w:r>
      <w:proofErr w:type="spellStart"/>
      <w:r>
        <w:rPr>
          <w:color w:val="424242"/>
        </w:rPr>
        <w:t>leute</w:t>
      </w:r>
      <w:proofErr w:type="spellEnd"/>
      <w:r>
        <w:rPr>
          <w:color w:val="424242"/>
        </w:rPr>
        <w:t xml:space="preserve">, wie wir sagen werden </w:t>
      </w:r>
      <w:proofErr w:type="spellStart"/>
      <w:r>
        <w:rPr>
          <w:color w:val="424242"/>
        </w:rPr>
        <w:t>wils</w:t>
      </w:r>
      <w:proofErr w:type="spellEnd"/>
      <w:r>
        <w:rPr>
          <w:color w:val="424242"/>
        </w:rPr>
        <w:t xml:space="preserve"> Gott. Du magst versuchen, bey Hans von </w:t>
      </w:r>
      <w:proofErr w:type="spellStart"/>
      <w:r>
        <w:rPr>
          <w:color w:val="424242"/>
        </w:rPr>
        <w:t>Taubenheym</w:t>
      </w:r>
      <w:proofErr w:type="spellEnd"/>
      <w:r>
        <w:rPr>
          <w:color w:val="424242"/>
        </w:rPr>
        <w:t xml:space="preserve"> zu </w:t>
      </w:r>
      <w:proofErr w:type="spellStart"/>
      <w:r>
        <w:rPr>
          <w:color w:val="424242"/>
        </w:rPr>
        <w:t>Torgaw</w:t>
      </w:r>
      <w:proofErr w:type="spellEnd"/>
      <w:r>
        <w:rPr>
          <w:color w:val="424242"/>
        </w:rPr>
        <w:t xml:space="preserve">, ob er dir für die </w:t>
      </w:r>
      <w:proofErr w:type="spellStart"/>
      <w:r>
        <w:rPr>
          <w:color w:val="424242"/>
        </w:rPr>
        <w:t>taler</w:t>
      </w:r>
      <w:proofErr w:type="spellEnd"/>
      <w:r>
        <w:rPr>
          <w:color w:val="424242"/>
        </w:rPr>
        <w:t xml:space="preserve"> kleine </w:t>
      </w:r>
      <w:proofErr w:type="spellStart"/>
      <w:r>
        <w:rPr>
          <w:color w:val="424242"/>
        </w:rPr>
        <w:t>muntze</w:t>
      </w:r>
      <w:proofErr w:type="spellEnd"/>
      <w:r>
        <w:rPr>
          <w:color w:val="424242"/>
        </w:rPr>
        <w:t xml:space="preserve"> </w:t>
      </w:r>
      <w:proofErr w:type="spellStart"/>
      <w:r>
        <w:rPr>
          <w:color w:val="424242"/>
        </w:rPr>
        <w:t>kondte</w:t>
      </w:r>
      <w:proofErr w:type="spellEnd"/>
      <w:r>
        <w:rPr>
          <w:color w:val="424242"/>
        </w:rPr>
        <w:t xml:space="preserve"> oder </w:t>
      </w:r>
      <w:proofErr w:type="spellStart"/>
      <w:r>
        <w:rPr>
          <w:color w:val="424242"/>
        </w:rPr>
        <w:t>wolt</w:t>
      </w:r>
      <w:proofErr w:type="spellEnd"/>
      <w:r>
        <w:rPr>
          <w:color w:val="424242"/>
        </w:rPr>
        <w:t xml:space="preserve"> wechseln. Nichts </w:t>
      </w:r>
      <w:proofErr w:type="spellStart"/>
      <w:r>
        <w:rPr>
          <w:color w:val="424242"/>
        </w:rPr>
        <w:t>newes</w:t>
      </w:r>
      <w:proofErr w:type="spellEnd"/>
      <w:r>
        <w:rPr>
          <w:color w:val="424242"/>
        </w:rPr>
        <w:t xml:space="preserve">, denn das auch hie </w:t>
      </w:r>
      <w:proofErr w:type="spellStart"/>
      <w:r>
        <w:rPr>
          <w:color w:val="424242"/>
        </w:rPr>
        <w:t>ynn</w:t>
      </w:r>
      <w:proofErr w:type="spellEnd"/>
      <w:r>
        <w:rPr>
          <w:color w:val="424242"/>
        </w:rPr>
        <w:t xml:space="preserve"> diesen landen der </w:t>
      </w:r>
      <w:proofErr w:type="spellStart"/>
      <w:r>
        <w:rPr>
          <w:color w:val="424242"/>
        </w:rPr>
        <w:t>teuffel</w:t>
      </w:r>
      <w:proofErr w:type="spellEnd"/>
      <w:r>
        <w:rPr>
          <w:color w:val="424242"/>
        </w:rPr>
        <w:t xml:space="preserve"> auch tobet, mit schrecklichen </w:t>
      </w:r>
      <w:proofErr w:type="spellStart"/>
      <w:r>
        <w:rPr>
          <w:color w:val="424242"/>
        </w:rPr>
        <w:t>exempeln</w:t>
      </w:r>
      <w:proofErr w:type="spellEnd"/>
      <w:r>
        <w:rPr>
          <w:color w:val="424242"/>
        </w:rPr>
        <w:t xml:space="preserve"> seiner </w:t>
      </w:r>
      <w:proofErr w:type="spellStart"/>
      <w:r>
        <w:rPr>
          <w:color w:val="424242"/>
        </w:rPr>
        <w:t>bosheit</w:t>
      </w:r>
      <w:proofErr w:type="spellEnd"/>
      <w:r>
        <w:rPr>
          <w:color w:val="424242"/>
        </w:rPr>
        <w:t xml:space="preserve">, </w:t>
      </w:r>
      <w:proofErr w:type="spellStart"/>
      <w:r>
        <w:rPr>
          <w:color w:val="424242"/>
        </w:rPr>
        <w:t>vnd</w:t>
      </w:r>
      <w:proofErr w:type="spellEnd"/>
      <w:r>
        <w:rPr>
          <w:color w:val="424242"/>
        </w:rPr>
        <w:t xml:space="preserve"> die </w:t>
      </w:r>
      <w:proofErr w:type="spellStart"/>
      <w:r>
        <w:rPr>
          <w:color w:val="424242"/>
        </w:rPr>
        <w:t>leute</w:t>
      </w:r>
      <w:proofErr w:type="spellEnd"/>
      <w:r>
        <w:rPr>
          <w:color w:val="424242"/>
        </w:rPr>
        <w:t xml:space="preserve"> treibet, </w:t>
      </w:r>
      <w:proofErr w:type="spellStart"/>
      <w:r>
        <w:rPr>
          <w:color w:val="424242"/>
        </w:rPr>
        <w:t>mordbrand</w:t>
      </w:r>
      <w:proofErr w:type="spellEnd"/>
      <w:r>
        <w:rPr>
          <w:color w:val="424242"/>
        </w:rPr>
        <w:t xml:space="preserve">, </w:t>
      </w:r>
      <w:proofErr w:type="spellStart"/>
      <w:r>
        <w:rPr>
          <w:color w:val="424242"/>
        </w:rPr>
        <w:t>eigenmord</w:t>
      </w:r>
      <w:proofErr w:type="spellEnd"/>
      <w:r>
        <w:rPr>
          <w:color w:val="424242"/>
        </w:rPr>
        <w:t xml:space="preserve"> etc. Werden auch </w:t>
      </w:r>
      <w:proofErr w:type="spellStart"/>
      <w:r>
        <w:rPr>
          <w:color w:val="424242"/>
        </w:rPr>
        <w:t>tlugs</w:t>
      </w:r>
      <w:proofErr w:type="spellEnd"/>
      <w:r>
        <w:rPr>
          <w:color w:val="424242"/>
        </w:rPr>
        <w:t xml:space="preserve"> darüber gefangen </w:t>
      </w:r>
      <w:proofErr w:type="spellStart"/>
      <w:r>
        <w:rPr>
          <w:color w:val="424242"/>
        </w:rPr>
        <w:t>vnd</w:t>
      </w:r>
      <w:proofErr w:type="spellEnd"/>
      <w:r>
        <w:rPr>
          <w:color w:val="424242"/>
        </w:rPr>
        <w:t xml:space="preserve"> gerichtet. Damit </w:t>
      </w:r>
      <w:proofErr w:type="spellStart"/>
      <w:r>
        <w:rPr>
          <w:color w:val="424242"/>
        </w:rPr>
        <w:t>vns</w:t>
      </w:r>
      <w:proofErr w:type="spellEnd"/>
      <w:r>
        <w:rPr>
          <w:color w:val="424242"/>
        </w:rPr>
        <w:t xml:space="preserve"> Gott </w:t>
      </w:r>
      <w:proofErr w:type="spellStart"/>
      <w:r>
        <w:rPr>
          <w:color w:val="424242"/>
        </w:rPr>
        <w:t>vermanet</w:t>
      </w:r>
      <w:proofErr w:type="spellEnd"/>
      <w:r>
        <w:rPr>
          <w:color w:val="424242"/>
        </w:rPr>
        <w:t xml:space="preserve"> zu </w:t>
      </w:r>
      <w:proofErr w:type="spellStart"/>
      <w:r>
        <w:rPr>
          <w:color w:val="424242"/>
        </w:rPr>
        <w:t>gleuben</w:t>
      </w:r>
      <w:proofErr w:type="spellEnd"/>
      <w:r>
        <w:rPr>
          <w:color w:val="424242"/>
        </w:rPr>
        <w:t xml:space="preserve">, zu furchten </w:t>
      </w:r>
      <w:proofErr w:type="spellStart"/>
      <w:r>
        <w:rPr>
          <w:color w:val="424242"/>
        </w:rPr>
        <w:t>vnd</w:t>
      </w:r>
      <w:proofErr w:type="spellEnd"/>
      <w:r>
        <w:rPr>
          <w:color w:val="424242"/>
        </w:rPr>
        <w:t xml:space="preserve"> zu beten. Denn ist ist Gottes straffe </w:t>
      </w:r>
      <w:proofErr w:type="spellStart"/>
      <w:r>
        <w:rPr>
          <w:color w:val="424242"/>
        </w:rPr>
        <w:t>vber</w:t>
      </w:r>
      <w:proofErr w:type="spellEnd"/>
      <w:r>
        <w:rPr>
          <w:color w:val="424242"/>
        </w:rPr>
        <w:t xml:space="preserve"> die </w:t>
      </w:r>
      <w:proofErr w:type="spellStart"/>
      <w:r>
        <w:rPr>
          <w:color w:val="424242"/>
        </w:rPr>
        <w:t>vndanckbarkeit</w:t>
      </w:r>
      <w:proofErr w:type="spellEnd"/>
      <w:r>
        <w:rPr>
          <w:color w:val="424242"/>
        </w:rPr>
        <w:t xml:space="preserve"> </w:t>
      </w:r>
      <w:proofErr w:type="spellStart"/>
      <w:r>
        <w:rPr>
          <w:color w:val="424242"/>
        </w:rPr>
        <w:t>vnd</w:t>
      </w:r>
      <w:proofErr w:type="spellEnd"/>
      <w:r>
        <w:rPr>
          <w:color w:val="424242"/>
        </w:rPr>
        <w:t xml:space="preserve"> </w:t>
      </w:r>
      <w:proofErr w:type="spellStart"/>
      <w:r>
        <w:rPr>
          <w:color w:val="424242"/>
        </w:rPr>
        <w:t>verachtung</w:t>
      </w:r>
      <w:proofErr w:type="spellEnd"/>
      <w:r>
        <w:rPr>
          <w:color w:val="424242"/>
        </w:rPr>
        <w:t xml:space="preserve"> seines lieben </w:t>
      </w:r>
      <w:proofErr w:type="spellStart"/>
      <w:r>
        <w:rPr>
          <w:color w:val="424242"/>
        </w:rPr>
        <w:t>wortts</w:t>
      </w:r>
      <w:proofErr w:type="spellEnd"/>
      <w:r>
        <w:rPr>
          <w:color w:val="424242"/>
        </w:rPr>
        <w:t xml:space="preserve">. Magister </w:t>
      </w:r>
      <w:proofErr w:type="spellStart"/>
      <w:r>
        <w:rPr>
          <w:color w:val="424242"/>
        </w:rPr>
        <w:t>philipps</w:t>
      </w:r>
      <w:proofErr w:type="spellEnd"/>
      <w:r>
        <w:rPr>
          <w:color w:val="424242"/>
        </w:rPr>
        <w:t xml:space="preserve"> </w:t>
      </w:r>
      <w:proofErr w:type="spellStart"/>
      <w:r>
        <w:rPr>
          <w:color w:val="424242"/>
        </w:rPr>
        <w:t>kompt</w:t>
      </w:r>
      <w:proofErr w:type="spellEnd"/>
      <w:r>
        <w:rPr>
          <w:color w:val="424242"/>
        </w:rPr>
        <w:t xml:space="preserve"> wider zum </w:t>
      </w:r>
      <w:proofErr w:type="spellStart"/>
      <w:r>
        <w:rPr>
          <w:color w:val="424242"/>
        </w:rPr>
        <w:t>lleben</w:t>
      </w:r>
      <w:proofErr w:type="spellEnd"/>
      <w:r>
        <w:rPr>
          <w:color w:val="424242"/>
        </w:rPr>
        <w:t xml:space="preserve"> aus dem grabe, </w:t>
      </w:r>
      <w:proofErr w:type="spellStart"/>
      <w:r>
        <w:rPr>
          <w:color w:val="424242"/>
        </w:rPr>
        <w:t>sihet</w:t>
      </w:r>
      <w:proofErr w:type="spellEnd"/>
      <w:r>
        <w:rPr>
          <w:color w:val="424242"/>
        </w:rPr>
        <w:t xml:space="preserve"> noch </w:t>
      </w:r>
      <w:proofErr w:type="spellStart"/>
      <w:r>
        <w:rPr>
          <w:color w:val="424242"/>
        </w:rPr>
        <w:t>krencklich</w:t>
      </w:r>
      <w:proofErr w:type="spellEnd"/>
      <w:r>
        <w:rPr>
          <w:color w:val="424242"/>
        </w:rPr>
        <w:t xml:space="preserve"> aber doch </w:t>
      </w:r>
      <w:proofErr w:type="spellStart"/>
      <w:r>
        <w:rPr>
          <w:color w:val="424242"/>
        </w:rPr>
        <w:t>leberlich</w:t>
      </w:r>
      <w:proofErr w:type="spellEnd"/>
      <w:r>
        <w:rPr>
          <w:color w:val="424242"/>
        </w:rPr>
        <w:t xml:space="preserve">, </w:t>
      </w:r>
      <w:proofErr w:type="spellStart"/>
      <w:r>
        <w:rPr>
          <w:color w:val="424242"/>
        </w:rPr>
        <w:t>schertzt</w:t>
      </w:r>
      <w:proofErr w:type="spellEnd"/>
      <w:r>
        <w:rPr>
          <w:color w:val="424242"/>
        </w:rPr>
        <w:t xml:space="preserve"> </w:t>
      </w:r>
      <w:proofErr w:type="spellStart"/>
      <w:r>
        <w:rPr>
          <w:color w:val="424242"/>
        </w:rPr>
        <w:t>vnd</w:t>
      </w:r>
      <w:proofErr w:type="spellEnd"/>
      <w:r>
        <w:rPr>
          <w:color w:val="424242"/>
        </w:rPr>
        <w:t xml:space="preserve"> lacht wider mit </w:t>
      </w:r>
      <w:proofErr w:type="spellStart"/>
      <w:r>
        <w:rPr>
          <w:color w:val="424242"/>
        </w:rPr>
        <w:t>vns</w:t>
      </w:r>
      <w:proofErr w:type="spellEnd"/>
      <w:r>
        <w:rPr>
          <w:color w:val="424242"/>
        </w:rPr>
        <w:t xml:space="preserve"> </w:t>
      </w:r>
      <w:proofErr w:type="spellStart"/>
      <w:r>
        <w:rPr>
          <w:color w:val="424242"/>
        </w:rPr>
        <w:t>vnd</w:t>
      </w:r>
      <w:proofErr w:type="spellEnd"/>
      <w:r>
        <w:rPr>
          <w:color w:val="424242"/>
        </w:rPr>
        <w:t xml:space="preserve"> isset </w:t>
      </w:r>
      <w:proofErr w:type="spellStart"/>
      <w:r>
        <w:rPr>
          <w:color w:val="424242"/>
        </w:rPr>
        <w:t>vnd</w:t>
      </w:r>
      <w:proofErr w:type="spellEnd"/>
      <w:r>
        <w:rPr>
          <w:color w:val="424242"/>
        </w:rPr>
        <w:t xml:space="preserve"> </w:t>
      </w:r>
      <w:proofErr w:type="spellStart"/>
      <w:r>
        <w:rPr>
          <w:color w:val="424242"/>
        </w:rPr>
        <w:t>trinckt</w:t>
      </w:r>
      <w:proofErr w:type="spellEnd"/>
      <w:r>
        <w:rPr>
          <w:color w:val="424242"/>
        </w:rPr>
        <w:t xml:space="preserve"> wie zuvor mit </w:t>
      </w:r>
      <w:proofErr w:type="spellStart"/>
      <w:r>
        <w:rPr>
          <w:color w:val="424242"/>
        </w:rPr>
        <w:t>vbertissche</w:t>
      </w:r>
      <w:proofErr w:type="spellEnd"/>
      <w:r>
        <w:rPr>
          <w:color w:val="424242"/>
        </w:rPr>
        <w:t xml:space="preserve">. Gott sey lob. </w:t>
      </w:r>
      <w:proofErr w:type="spellStart"/>
      <w:r>
        <w:rPr>
          <w:color w:val="424242"/>
        </w:rPr>
        <w:t>Vnd</w:t>
      </w:r>
      <w:proofErr w:type="spellEnd"/>
      <w:r>
        <w:rPr>
          <w:color w:val="424242"/>
        </w:rPr>
        <w:t xml:space="preserve"> </w:t>
      </w:r>
      <w:proofErr w:type="spellStart"/>
      <w:r>
        <w:rPr>
          <w:color w:val="424242"/>
        </w:rPr>
        <w:t>dancket</w:t>
      </w:r>
      <w:proofErr w:type="spellEnd"/>
      <w:r>
        <w:rPr>
          <w:color w:val="424242"/>
        </w:rPr>
        <w:t xml:space="preserve"> </w:t>
      </w:r>
      <w:proofErr w:type="spellStart"/>
      <w:r>
        <w:rPr>
          <w:color w:val="424242"/>
        </w:rPr>
        <w:t>yhr</w:t>
      </w:r>
      <w:proofErr w:type="spellEnd"/>
      <w:r>
        <w:rPr>
          <w:color w:val="424242"/>
        </w:rPr>
        <w:t xml:space="preserve"> auch mit </w:t>
      </w:r>
      <w:proofErr w:type="spellStart"/>
      <w:r>
        <w:rPr>
          <w:color w:val="424242"/>
        </w:rPr>
        <w:t>vns</w:t>
      </w:r>
      <w:proofErr w:type="spellEnd"/>
      <w:r>
        <w:rPr>
          <w:color w:val="424242"/>
        </w:rPr>
        <w:t xml:space="preserve"> dem lieben Vater </w:t>
      </w:r>
      <w:proofErr w:type="spellStart"/>
      <w:r>
        <w:rPr>
          <w:color w:val="424242"/>
        </w:rPr>
        <w:t>ym</w:t>
      </w:r>
      <w:proofErr w:type="spellEnd"/>
      <w:r>
        <w:rPr>
          <w:color w:val="424242"/>
        </w:rPr>
        <w:t xml:space="preserve"> </w:t>
      </w:r>
      <w:proofErr w:type="spellStart"/>
      <w:r>
        <w:rPr>
          <w:color w:val="424242"/>
        </w:rPr>
        <w:t>hymel</w:t>
      </w:r>
      <w:proofErr w:type="spellEnd"/>
      <w:r>
        <w:rPr>
          <w:color w:val="424242"/>
        </w:rPr>
        <w:t xml:space="preserve">/ der die todten </w:t>
      </w:r>
      <w:proofErr w:type="spellStart"/>
      <w:r>
        <w:rPr>
          <w:color w:val="424242"/>
        </w:rPr>
        <w:t>auffweckt</w:t>
      </w:r>
      <w:proofErr w:type="spellEnd"/>
      <w:r>
        <w:rPr>
          <w:color w:val="424242"/>
        </w:rPr>
        <w:t xml:space="preserve"> </w:t>
      </w:r>
      <w:proofErr w:type="spellStart"/>
      <w:r>
        <w:rPr>
          <w:color w:val="424242"/>
        </w:rPr>
        <w:t>vnd</w:t>
      </w:r>
      <w:proofErr w:type="spellEnd"/>
      <w:r>
        <w:rPr>
          <w:color w:val="424242"/>
        </w:rPr>
        <w:t xml:space="preserve"> allein alle </w:t>
      </w:r>
      <w:proofErr w:type="spellStart"/>
      <w:r>
        <w:rPr>
          <w:color w:val="424242"/>
        </w:rPr>
        <w:t>gnade</w:t>
      </w:r>
      <w:proofErr w:type="spellEnd"/>
      <w:r>
        <w:rPr>
          <w:color w:val="424242"/>
        </w:rPr>
        <w:t xml:space="preserve"> </w:t>
      </w:r>
      <w:proofErr w:type="spellStart"/>
      <w:r>
        <w:rPr>
          <w:color w:val="424242"/>
        </w:rPr>
        <w:t>vnd</w:t>
      </w:r>
      <w:proofErr w:type="spellEnd"/>
      <w:r>
        <w:rPr>
          <w:color w:val="424242"/>
        </w:rPr>
        <w:t xml:space="preserve"> guts gibt, gebenedeiet </w:t>
      </w:r>
      <w:proofErr w:type="spellStart"/>
      <w:r>
        <w:rPr>
          <w:color w:val="424242"/>
        </w:rPr>
        <w:t>ynn</w:t>
      </w:r>
      <w:proofErr w:type="spellEnd"/>
      <w:r>
        <w:rPr>
          <w:color w:val="424242"/>
        </w:rPr>
        <w:t xml:space="preserve"> Ewigkeit Amen. Bettet aber mit </w:t>
      </w:r>
      <w:proofErr w:type="spellStart"/>
      <w:r>
        <w:rPr>
          <w:color w:val="424242"/>
        </w:rPr>
        <w:t>vleis</w:t>
      </w:r>
      <w:proofErr w:type="spellEnd"/>
      <w:r>
        <w:rPr>
          <w:color w:val="424242"/>
        </w:rPr>
        <w:t xml:space="preserve">, wie </w:t>
      </w:r>
      <w:proofErr w:type="spellStart"/>
      <w:r>
        <w:rPr>
          <w:color w:val="424242"/>
        </w:rPr>
        <w:t>yhr</w:t>
      </w:r>
      <w:proofErr w:type="spellEnd"/>
      <w:r>
        <w:rPr>
          <w:color w:val="424242"/>
        </w:rPr>
        <w:t xml:space="preserve"> schuldig seid, </w:t>
      </w:r>
      <w:proofErr w:type="spellStart"/>
      <w:r>
        <w:rPr>
          <w:color w:val="424242"/>
        </w:rPr>
        <w:t>fur</w:t>
      </w:r>
      <w:proofErr w:type="spellEnd"/>
      <w:r>
        <w:rPr>
          <w:color w:val="424242"/>
        </w:rPr>
        <w:t xml:space="preserve"> </w:t>
      </w:r>
      <w:proofErr w:type="spellStart"/>
      <w:r>
        <w:rPr>
          <w:color w:val="424242"/>
        </w:rPr>
        <w:t>vnsern</w:t>
      </w:r>
      <w:proofErr w:type="spellEnd"/>
      <w:r>
        <w:rPr>
          <w:color w:val="424242"/>
        </w:rPr>
        <w:t xml:space="preserve"> </w:t>
      </w:r>
      <w:proofErr w:type="spellStart"/>
      <w:r>
        <w:rPr>
          <w:color w:val="424242"/>
        </w:rPr>
        <w:t>herrn</w:t>
      </w:r>
      <w:proofErr w:type="spellEnd"/>
      <w:r>
        <w:rPr>
          <w:color w:val="424242"/>
        </w:rPr>
        <w:t xml:space="preserve"> Christum, das ist </w:t>
      </w:r>
      <w:proofErr w:type="spellStart"/>
      <w:r>
        <w:rPr>
          <w:color w:val="424242"/>
        </w:rPr>
        <w:t>fur</w:t>
      </w:r>
      <w:proofErr w:type="spellEnd"/>
      <w:r>
        <w:rPr>
          <w:color w:val="424242"/>
        </w:rPr>
        <w:t xml:space="preserve"> </w:t>
      </w:r>
      <w:proofErr w:type="spellStart"/>
      <w:r>
        <w:rPr>
          <w:color w:val="424242"/>
        </w:rPr>
        <w:t>vns</w:t>
      </w:r>
      <w:proofErr w:type="spellEnd"/>
      <w:r>
        <w:rPr>
          <w:color w:val="424242"/>
        </w:rPr>
        <w:t xml:space="preserve"> alle die an </w:t>
      </w:r>
      <w:proofErr w:type="spellStart"/>
      <w:r>
        <w:rPr>
          <w:color w:val="424242"/>
        </w:rPr>
        <w:t>yhn</w:t>
      </w:r>
      <w:proofErr w:type="spellEnd"/>
      <w:r>
        <w:rPr>
          <w:color w:val="424242"/>
        </w:rPr>
        <w:t xml:space="preserve"> </w:t>
      </w:r>
      <w:proofErr w:type="spellStart"/>
      <w:r>
        <w:rPr>
          <w:color w:val="424242"/>
        </w:rPr>
        <w:t>gleuben</w:t>
      </w:r>
      <w:proofErr w:type="spellEnd"/>
      <w:r>
        <w:rPr>
          <w:color w:val="424242"/>
        </w:rPr>
        <w:t xml:space="preserve">, wider den </w:t>
      </w:r>
      <w:proofErr w:type="spellStart"/>
      <w:r>
        <w:rPr>
          <w:color w:val="424242"/>
        </w:rPr>
        <w:t>schwarm</w:t>
      </w:r>
      <w:proofErr w:type="spellEnd"/>
      <w:r>
        <w:rPr>
          <w:color w:val="424242"/>
        </w:rPr>
        <w:t xml:space="preserve"> der </w:t>
      </w:r>
      <w:proofErr w:type="spellStart"/>
      <w:r>
        <w:rPr>
          <w:color w:val="424242"/>
        </w:rPr>
        <w:t>teuffel</w:t>
      </w:r>
      <w:proofErr w:type="spellEnd"/>
      <w:r>
        <w:rPr>
          <w:color w:val="424242"/>
        </w:rPr>
        <w:t xml:space="preserve">, so itzt zu </w:t>
      </w:r>
      <w:proofErr w:type="spellStart"/>
      <w:r>
        <w:rPr>
          <w:color w:val="424242"/>
        </w:rPr>
        <w:t>Hagenaw</w:t>
      </w:r>
      <w:proofErr w:type="spellEnd"/>
      <w:r>
        <w:rPr>
          <w:color w:val="424242"/>
        </w:rPr>
        <w:t xml:space="preserve"> toben </w:t>
      </w:r>
      <w:proofErr w:type="spellStart"/>
      <w:r>
        <w:rPr>
          <w:color w:val="424242"/>
        </w:rPr>
        <w:t>vnd</w:t>
      </w:r>
      <w:proofErr w:type="spellEnd"/>
      <w:r>
        <w:rPr>
          <w:color w:val="424242"/>
        </w:rPr>
        <w:t xml:space="preserve"> sich </w:t>
      </w:r>
      <w:proofErr w:type="spellStart"/>
      <w:r>
        <w:rPr>
          <w:color w:val="424242"/>
        </w:rPr>
        <w:t>aufflehnen</w:t>
      </w:r>
      <w:proofErr w:type="spellEnd"/>
      <w:r>
        <w:rPr>
          <w:color w:val="424242"/>
        </w:rPr>
        <w:t xml:space="preserve">, wider den Herrn </w:t>
      </w:r>
      <w:proofErr w:type="spellStart"/>
      <w:r>
        <w:rPr>
          <w:color w:val="424242"/>
        </w:rPr>
        <w:t>vnd</w:t>
      </w:r>
      <w:proofErr w:type="spellEnd"/>
      <w:r>
        <w:rPr>
          <w:color w:val="424242"/>
        </w:rPr>
        <w:t xml:space="preserve"> seinen </w:t>
      </w:r>
      <w:proofErr w:type="spellStart"/>
      <w:r>
        <w:rPr>
          <w:color w:val="424242"/>
        </w:rPr>
        <w:t>gesalbeten</w:t>
      </w:r>
      <w:proofErr w:type="spellEnd"/>
      <w:r>
        <w:rPr>
          <w:color w:val="424242"/>
        </w:rPr>
        <w:t xml:space="preserve"> </w:t>
      </w:r>
      <w:proofErr w:type="spellStart"/>
      <w:r>
        <w:rPr>
          <w:color w:val="424242"/>
        </w:rPr>
        <w:t>vnd</w:t>
      </w:r>
      <w:proofErr w:type="spellEnd"/>
      <w:r>
        <w:rPr>
          <w:color w:val="424242"/>
        </w:rPr>
        <w:t xml:space="preserve"> wollen </w:t>
      </w:r>
      <w:proofErr w:type="spellStart"/>
      <w:r>
        <w:rPr>
          <w:color w:val="424242"/>
        </w:rPr>
        <w:t>yhre</w:t>
      </w:r>
      <w:proofErr w:type="spellEnd"/>
      <w:r>
        <w:rPr>
          <w:color w:val="424242"/>
        </w:rPr>
        <w:t xml:space="preserve"> </w:t>
      </w:r>
      <w:proofErr w:type="spellStart"/>
      <w:r>
        <w:rPr>
          <w:color w:val="424242"/>
        </w:rPr>
        <w:t>bande</w:t>
      </w:r>
      <w:proofErr w:type="spellEnd"/>
      <w:r>
        <w:rPr>
          <w:color w:val="424242"/>
        </w:rPr>
        <w:t xml:space="preserve"> zu reissen, wie der ander </w:t>
      </w:r>
      <w:proofErr w:type="spellStart"/>
      <w:r>
        <w:rPr>
          <w:color w:val="424242"/>
        </w:rPr>
        <w:t>psalm</w:t>
      </w:r>
      <w:proofErr w:type="spellEnd"/>
      <w:r>
        <w:rPr>
          <w:color w:val="424242"/>
        </w:rPr>
        <w:t xml:space="preserve"> spricht. </w:t>
      </w:r>
      <w:proofErr w:type="spellStart"/>
      <w:r>
        <w:rPr>
          <w:color w:val="424242"/>
        </w:rPr>
        <w:t>Auff</w:t>
      </w:r>
      <w:proofErr w:type="spellEnd"/>
      <w:r>
        <w:rPr>
          <w:color w:val="424242"/>
        </w:rPr>
        <w:t xml:space="preserve"> das sie Gott </w:t>
      </w:r>
      <w:proofErr w:type="spellStart"/>
      <w:r>
        <w:rPr>
          <w:color w:val="424242"/>
        </w:rPr>
        <w:t>ym</w:t>
      </w:r>
      <w:proofErr w:type="spellEnd"/>
      <w:r>
        <w:rPr>
          <w:color w:val="424242"/>
        </w:rPr>
        <w:t xml:space="preserve"> </w:t>
      </w:r>
      <w:proofErr w:type="spellStart"/>
      <w:r>
        <w:rPr>
          <w:color w:val="424242"/>
        </w:rPr>
        <w:t>hymel</w:t>
      </w:r>
      <w:proofErr w:type="spellEnd"/>
      <w:r>
        <w:rPr>
          <w:color w:val="424242"/>
        </w:rPr>
        <w:t xml:space="preserve"> spotte, auch </w:t>
      </w:r>
      <w:proofErr w:type="spellStart"/>
      <w:r>
        <w:rPr>
          <w:color w:val="424242"/>
        </w:rPr>
        <w:t>zuletzst</w:t>
      </w:r>
      <w:proofErr w:type="spellEnd"/>
      <w:r>
        <w:rPr>
          <w:color w:val="424242"/>
        </w:rPr>
        <w:t xml:space="preserve"> zu schmettere, wie eins </w:t>
      </w:r>
      <w:proofErr w:type="spellStart"/>
      <w:r>
        <w:rPr>
          <w:color w:val="424242"/>
        </w:rPr>
        <w:t>topffers</w:t>
      </w:r>
      <w:proofErr w:type="spellEnd"/>
      <w:r>
        <w:rPr>
          <w:color w:val="424242"/>
        </w:rPr>
        <w:t xml:space="preserve"> </w:t>
      </w:r>
      <w:proofErr w:type="spellStart"/>
      <w:r>
        <w:rPr>
          <w:color w:val="424242"/>
        </w:rPr>
        <w:t>gefesse</w:t>
      </w:r>
      <w:proofErr w:type="spellEnd"/>
      <w:r>
        <w:rPr>
          <w:color w:val="424242"/>
        </w:rPr>
        <w:t xml:space="preserve"> Amen. Was aber </w:t>
      </w:r>
      <w:proofErr w:type="spellStart"/>
      <w:r>
        <w:rPr>
          <w:color w:val="424242"/>
        </w:rPr>
        <w:t>daselbs</w:t>
      </w:r>
      <w:proofErr w:type="spellEnd"/>
      <w:r>
        <w:rPr>
          <w:color w:val="424242"/>
        </w:rPr>
        <w:t xml:space="preserve"> geschicht, wissen wir noch nicht. On das man achtet, sie werden </w:t>
      </w:r>
      <w:proofErr w:type="spellStart"/>
      <w:r>
        <w:rPr>
          <w:color w:val="424242"/>
        </w:rPr>
        <w:t>vns</w:t>
      </w:r>
      <w:proofErr w:type="spellEnd"/>
      <w:r>
        <w:rPr>
          <w:color w:val="424242"/>
        </w:rPr>
        <w:t xml:space="preserve"> heissen Thu das </w:t>
      </w:r>
      <w:proofErr w:type="spellStart"/>
      <w:r>
        <w:rPr>
          <w:color w:val="424242"/>
        </w:rPr>
        <w:t>vnd</w:t>
      </w:r>
      <w:proofErr w:type="spellEnd"/>
      <w:r>
        <w:rPr>
          <w:color w:val="424242"/>
        </w:rPr>
        <w:t xml:space="preserve"> das etc., oder wir wollen euch fressen. Denn sie habens </w:t>
      </w:r>
      <w:proofErr w:type="spellStart"/>
      <w:r>
        <w:rPr>
          <w:color w:val="424242"/>
        </w:rPr>
        <w:t>bose</w:t>
      </w:r>
      <w:proofErr w:type="spellEnd"/>
      <w:r>
        <w:rPr>
          <w:color w:val="424242"/>
        </w:rPr>
        <w:t xml:space="preserve"> </w:t>
      </w:r>
      <w:proofErr w:type="spellStart"/>
      <w:r>
        <w:rPr>
          <w:color w:val="424242"/>
        </w:rPr>
        <w:t>ym</w:t>
      </w:r>
      <w:proofErr w:type="spellEnd"/>
      <w:r>
        <w:rPr>
          <w:color w:val="424242"/>
        </w:rPr>
        <w:t xml:space="preserve"> </w:t>
      </w:r>
      <w:proofErr w:type="spellStart"/>
      <w:r>
        <w:rPr>
          <w:color w:val="424242"/>
        </w:rPr>
        <w:t>synn</w:t>
      </w:r>
      <w:proofErr w:type="spellEnd"/>
      <w:r>
        <w:rPr>
          <w:color w:val="424242"/>
        </w:rPr>
        <w:t xml:space="preserve">. Sage auch </w:t>
      </w:r>
      <w:proofErr w:type="spellStart"/>
      <w:r>
        <w:rPr>
          <w:color w:val="424242"/>
        </w:rPr>
        <w:t>Doct</w:t>
      </w:r>
      <w:proofErr w:type="spellEnd"/>
      <w:r>
        <w:rPr>
          <w:color w:val="424242"/>
        </w:rPr>
        <w:t xml:space="preserve">. </w:t>
      </w:r>
      <w:proofErr w:type="spellStart"/>
      <w:r>
        <w:rPr>
          <w:color w:val="424242"/>
        </w:rPr>
        <w:t>Schifer</w:t>
      </w:r>
      <w:proofErr w:type="spellEnd"/>
      <w:r>
        <w:rPr>
          <w:color w:val="424242"/>
        </w:rPr>
        <w:t xml:space="preserve">, das ich nichts mehr von Ferdinando halte. Er gehet dahin zu </w:t>
      </w:r>
      <w:proofErr w:type="spellStart"/>
      <w:r>
        <w:rPr>
          <w:color w:val="424242"/>
        </w:rPr>
        <w:t>grunde</w:t>
      </w:r>
      <w:proofErr w:type="spellEnd"/>
      <w:r>
        <w:rPr>
          <w:color w:val="424242"/>
        </w:rPr>
        <w:t xml:space="preserve">, Doch hab ich sorge, wie ich </w:t>
      </w:r>
      <w:proofErr w:type="spellStart"/>
      <w:r>
        <w:rPr>
          <w:color w:val="424242"/>
        </w:rPr>
        <w:t>offt</w:t>
      </w:r>
      <w:proofErr w:type="spellEnd"/>
      <w:r>
        <w:rPr>
          <w:color w:val="424242"/>
        </w:rPr>
        <w:t xml:space="preserve"> geweissagt, Der Bapst </w:t>
      </w:r>
      <w:proofErr w:type="spellStart"/>
      <w:r>
        <w:rPr>
          <w:color w:val="424242"/>
        </w:rPr>
        <w:t>mocht</w:t>
      </w:r>
      <w:proofErr w:type="spellEnd"/>
      <w:r>
        <w:rPr>
          <w:color w:val="424242"/>
        </w:rPr>
        <w:t xml:space="preserve"> den </w:t>
      </w:r>
      <w:proofErr w:type="spellStart"/>
      <w:r>
        <w:rPr>
          <w:color w:val="424242"/>
        </w:rPr>
        <w:t>Turken</w:t>
      </w:r>
      <w:proofErr w:type="spellEnd"/>
      <w:r>
        <w:rPr>
          <w:color w:val="424242"/>
        </w:rPr>
        <w:t xml:space="preserve"> </w:t>
      </w:r>
      <w:proofErr w:type="spellStart"/>
      <w:r>
        <w:rPr>
          <w:color w:val="424242"/>
        </w:rPr>
        <w:t>vber</w:t>
      </w:r>
      <w:proofErr w:type="spellEnd"/>
      <w:r>
        <w:rPr>
          <w:color w:val="424242"/>
        </w:rPr>
        <w:t xml:space="preserve"> </w:t>
      </w:r>
      <w:proofErr w:type="spellStart"/>
      <w:r>
        <w:rPr>
          <w:color w:val="424242"/>
        </w:rPr>
        <w:t>vns</w:t>
      </w:r>
      <w:proofErr w:type="spellEnd"/>
      <w:r>
        <w:rPr>
          <w:color w:val="424242"/>
        </w:rPr>
        <w:t xml:space="preserve"> </w:t>
      </w:r>
      <w:proofErr w:type="spellStart"/>
      <w:r>
        <w:rPr>
          <w:color w:val="424242"/>
        </w:rPr>
        <w:t>furen</w:t>
      </w:r>
      <w:proofErr w:type="spellEnd"/>
      <w:r>
        <w:rPr>
          <w:color w:val="424242"/>
        </w:rPr>
        <w:t xml:space="preserve">, da </w:t>
      </w:r>
      <w:proofErr w:type="spellStart"/>
      <w:r>
        <w:rPr>
          <w:color w:val="424242"/>
        </w:rPr>
        <w:t>Ferdinandus</w:t>
      </w:r>
      <w:proofErr w:type="spellEnd"/>
      <w:r>
        <w:rPr>
          <w:color w:val="424242"/>
        </w:rPr>
        <w:t xml:space="preserve"> nicht fast wehren wurde, wie er </w:t>
      </w:r>
      <w:proofErr w:type="spellStart"/>
      <w:r>
        <w:rPr>
          <w:color w:val="424242"/>
        </w:rPr>
        <w:t>ettwa</w:t>
      </w:r>
      <w:proofErr w:type="spellEnd"/>
      <w:r>
        <w:rPr>
          <w:color w:val="424242"/>
        </w:rPr>
        <w:t xml:space="preserve"> auch </w:t>
      </w:r>
      <w:proofErr w:type="spellStart"/>
      <w:r>
        <w:rPr>
          <w:color w:val="424242"/>
        </w:rPr>
        <w:t>seltzam</w:t>
      </w:r>
      <w:proofErr w:type="spellEnd"/>
      <w:r>
        <w:rPr>
          <w:color w:val="424242"/>
        </w:rPr>
        <w:t xml:space="preserve"> </w:t>
      </w:r>
      <w:proofErr w:type="spellStart"/>
      <w:r>
        <w:rPr>
          <w:color w:val="424242"/>
        </w:rPr>
        <w:t>wort</w:t>
      </w:r>
      <w:proofErr w:type="spellEnd"/>
      <w:r>
        <w:rPr>
          <w:color w:val="424242"/>
        </w:rPr>
        <w:t xml:space="preserve"> gesagt </w:t>
      </w:r>
      <w:proofErr w:type="spellStart"/>
      <w:r>
        <w:rPr>
          <w:color w:val="424242"/>
        </w:rPr>
        <w:t>sol</w:t>
      </w:r>
      <w:proofErr w:type="spellEnd"/>
      <w:r>
        <w:rPr>
          <w:color w:val="424242"/>
        </w:rPr>
        <w:t xml:space="preserve"> haben, </w:t>
      </w:r>
      <w:proofErr w:type="spellStart"/>
      <w:r>
        <w:rPr>
          <w:color w:val="424242"/>
        </w:rPr>
        <w:t>Vnd</w:t>
      </w:r>
      <w:proofErr w:type="spellEnd"/>
      <w:r>
        <w:rPr>
          <w:color w:val="424242"/>
        </w:rPr>
        <w:t xml:space="preserve"> die </w:t>
      </w:r>
      <w:proofErr w:type="spellStart"/>
      <w:r>
        <w:rPr>
          <w:color w:val="424242"/>
        </w:rPr>
        <w:t>werck</w:t>
      </w:r>
      <w:proofErr w:type="spellEnd"/>
      <w:r>
        <w:rPr>
          <w:color w:val="424242"/>
        </w:rPr>
        <w:t xml:space="preserve"> </w:t>
      </w:r>
      <w:proofErr w:type="spellStart"/>
      <w:r>
        <w:rPr>
          <w:color w:val="424242"/>
        </w:rPr>
        <w:t>ebenteurlich</w:t>
      </w:r>
      <w:proofErr w:type="spellEnd"/>
      <w:r>
        <w:rPr>
          <w:color w:val="424242"/>
        </w:rPr>
        <w:t xml:space="preserve"> sehen. Denn der Bapst singet schon bereit </w:t>
      </w:r>
      <w:proofErr w:type="spellStart"/>
      <w:r>
        <w:rPr>
          <w:color w:val="424242"/>
        </w:rPr>
        <w:t>flectere</w:t>
      </w:r>
      <w:proofErr w:type="spellEnd"/>
      <w:r>
        <w:rPr>
          <w:color w:val="424242"/>
        </w:rPr>
        <w:t xml:space="preserve"> </w:t>
      </w:r>
      <w:proofErr w:type="spellStart"/>
      <w:r>
        <w:rPr>
          <w:color w:val="424242"/>
        </w:rPr>
        <w:t>nequeo</w:t>
      </w:r>
      <w:proofErr w:type="spellEnd"/>
      <w:r>
        <w:rPr>
          <w:color w:val="424242"/>
        </w:rPr>
        <w:t xml:space="preserve"> </w:t>
      </w:r>
      <w:proofErr w:type="spellStart"/>
      <w:r>
        <w:rPr>
          <w:color w:val="424242"/>
        </w:rPr>
        <w:t>superos</w:t>
      </w:r>
      <w:proofErr w:type="spellEnd"/>
      <w:r>
        <w:rPr>
          <w:color w:val="424242"/>
        </w:rPr>
        <w:t xml:space="preserve">, </w:t>
      </w:r>
      <w:proofErr w:type="spellStart"/>
      <w:r>
        <w:rPr>
          <w:color w:val="424242"/>
        </w:rPr>
        <w:t>acheronta</w:t>
      </w:r>
      <w:proofErr w:type="spellEnd"/>
      <w:r>
        <w:rPr>
          <w:color w:val="424242"/>
        </w:rPr>
        <w:t xml:space="preserve"> </w:t>
      </w:r>
      <w:proofErr w:type="spellStart"/>
      <w:r>
        <w:rPr>
          <w:color w:val="424242"/>
        </w:rPr>
        <w:t>monebo</w:t>
      </w:r>
      <w:proofErr w:type="spellEnd"/>
      <w:r>
        <w:rPr>
          <w:color w:val="424242"/>
        </w:rPr>
        <w:t xml:space="preserve">, </w:t>
      </w:r>
      <w:proofErr w:type="spellStart"/>
      <w:r>
        <w:rPr>
          <w:color w:val="424242"/>
        </w:rPr>
        <w:t>kan</w:t>
      </w:r>
      <w:proofErr w:type="spellEnd"/>
      <w:r>
        <w:rPr>
          <w:color w:val="424242"/>
        </w:rPr>
        <w:t xml:space="preserve"> er den </w:t>
      </w:r>
      <w:proofErr w:type="spellStart"/>
      <w:r>
        <w:rPr>
          <w:color w:val="424242"/>
        </w:rPr>
        <w:t>keiser</w:t>
      </w:r>
      <w:proofErr w:type="spellEnd"/>
      <w:r>
        <w:rPr>
          <w:color w:val="424242"/>
        </w:rPr>
        <w:t xml:space="preserve"> nicht </w:t>
      </w:r>
      <w:proofErr w:type="spellStart"/>
      <w:r>
        <w:rPr>
          <w:color w:val="424242"/>
        </w:rPr>
        <w:t>vber</w:t>
      </w:r>
      <w:proofErr w:type="spellEnd"/>
      <w:r>
        <w:rPr>
          <w:color w:val="424242"/>
        </w:rPr>
        <w:t xml:space="preserve"> </w:t>
      </w:r>
      <w:proofErr w:type="spellStart"/>
      <w:r>
        <w:rPr>
          <w:color w:val="424242"/>
        </w:rPr>
        <w:t>vns</w:t>
      </w:r>
      <w:proofErr w:type="spellEnd"/>
      <w:r>
        <w:rPr>
          <w:color w:val="424242"/>
        </w:rPr>
        <w:t xml:space="preserve"> treiben, so wird ers mit dem </w:t>
      </w:r>
      <w:proofErr w:type="spellStart"/>
      <w:r>
        <w:rPr>
          <w:color w:val="424242"/>
        </w:rPr>
        <w:t>Turcken</w:t>
      </w:r>
      <w:proofErr w:type="spellEnd"/>
      <w:r>
        <w:rPr>
          <w:color w:val="424242"/>
        </w:rPr>
        <w:t xml:space="preserve"> versuchen. Er </w:t>
      </w:r>
      <w:proofErr w:type="spellStart"/>
      <w:r>
        <w:rPr>
          <w:color w:val="424242"/>
        </w:rPr>
        <w:t>wil</w:t>
      </w:r>
      <w:proofErr w:type="spellEnd"/>
      <w:r>
        <w:rPr>
          <w:color w:val="424242"/>
        </w:rPr>
        <w:t xml:space="preserve"> Christo nicht weichen, So </w:t>
      </w:r>
      <w:proofErr w:type="spellStart"/>
      <w:r>
        <w:rPr>
          <w:color w:val="424242"/>
        </w:rPr>
        <w:t>schlahe</w:t>
      </w:r>
      <w:proofErr w:type="spellEnd"/>
      <w:r>
        <w:rPr>
          <w:color w:val="424242"/>
        </w:rPr>
        <w:t xml:space="preserve"> auch Christus drein beide </w:t>
      </w:r>
      <w:proofErr w:type="spellStart"/>
      <w:r>
        <w:rPr>
          <w:color w:val="424242"/>
        </w:rPr>
        <w:t>ynn</w:t>
      </w:r>
      <w:proofErr w:type="spellEnd"/>
      <w:r>
        <w:rPr>
          <w:color w:val="424242"/>
        </w:rPr>
        <w:t xml:space="preserve"> </w:t>
      </w:r>
      <w:proofErr w:type="spellStart"/>
      <w:r>
        <w:rPr>
          <w:color w:val="424242"/>
        </w:rPr>
        <w:t>Turcken</w:t>
      </w:r>
      <w:proofErr w:type="spellEnd"/>
      <w:r>
        <w:rPr>
          <w:color w:val="424242"/>
        </w:rPr>
        <w:t xml:space="preserve">, Bapst </w:t>
      </w:r>
      <w:proofErr w:type="spellStart"/>
      <w:r>
        <w:rPr>
          <w:color w:val="424242"/>
        </w:rPr>
        <w:t>vnd</w:t>
      </w:r>
      <w:proofErr w:type="spellEnd"/>
      <w:r>
        <w:rPr>
          <w:color w:val="424242"/>
        </w:rPr>
        <w:t xml:space="preserve"> </w:t>
      </w:r>
      <w:proofErr w:type="spellStart"/>
      <w:r>
        <w:rPr>
          <w:color w:val="424242"/>
        </w:rPr>
        <w:t>teuffel</w:t>
      </w:r>
      <w:proofErr w:type="spellEnd"/>
      <w:r>
        <w:rPr>
          <w:color w:val="424242"/>
        </w:rPr>
        <w:t xml:space="preserve"> </w:t>
      </w:r>
      <w:proofErr w:type="spellStart"/>
      <w:r>
        <w:rPr>
          <w:color w:val="424242"/>
        </w:rPr>
        <w:t>vnd</w:t>
      </w:r>
      <w:proofErr w:type="spellEnd"/>
      <w:r>
        <w:rPr>
          <w:color w:val="424242"/>
        </w:rPr>
        <w:t xml:space="preserve"> beweise das er der rechte einige </w:t>
      </w:r>
      <w:proofErr w:type="spellStart"/>
      <w:r>
        <w:rPr>
          <w:color w:val="424242"/>
        </w:rPr>
        <w:t>herr</w:t>
      </w:r>
      <w:proofErr w:type="spellEnd"/>
      <w:r>
        <w:rPr>
          <w:color w:val="424242"/>
        </w:rPr>
        <w:t xml:space="preserve"> sey/ vom Vater zur rechten gesetzt Amen. </w:t>
      </w:r>
      <w:proofErr w:type="spellStart"/>
      <w:r>
        <w:rPr>
          <w:color w:val="424242"/>
        </w:rPr>
        <w:t>Amstorff</w:t>
      </w:r>
      <w:proofErr w:type="spellEnd"/>
      <w:r>
        <w:rPr>
          <w:color w:val="424242"/>
        </w:rPr>
        <w:t xml:space="preserve"> ist auch noch hie bey </w:t>
      </w:r>
      <w:proofErr w:type="spellStart"/>
      <w:r>
        <w:rPr>
          <w:color w:val="424242"/>
        </w:rPr>
        <w:t>vns</w:t>
      </w:r>
      <w:proofErr w:type="spellEnd"/>
      <w:r>
        <w:rPr>
          <w:color w:val="424242"/>
        </w:rPr>
        <w:t xml:space="preserve">. Hiemit Gott </w:t>
      </w:r>
      <w:proofErr w:type="spellStart"/>
      <w:r>
        <w:rPr>
          <w:color w:val="424242"/>
        </w:rPr>
        <w:t>befolhen</w:t>
      </w:r>
      <w:proofErr w:type="spellEnd"/>
      <w:r>
        <w:rPr>
          <w:color w:val="424242"/>
        </w:rPr>
        <w:t>. Amen.</w:t>
      </w:r>
    </w:p>
    <w:p w14:paraId="52EB7847"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Sonnabends nach </w:t>
      </w:r>
      <w:proofErr w:type="spellStart"/>
      <w:r>
        <w:rPr>
          <w:color w:val="424242"/>
        </w:rPr>
        <w:t>Kiliani</w:t>
      </w:r>
      <w:proofErr w:type="spellEnd"/>
      <w:r>
        <w:rPr>
          <w:color w:val="424242"/>
        </w:rPr>
        <w:t xml:space="preserve"> 1540 Mart. Luther</w:t>
      </w:r>
    </w:p>
    <w:p w14:paraId="2E720AEB"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Das Lohn </w:t>
      </w:r>
      <w:proofErr w:type="spellStart"/>
      <w:r>
        <w:rPr>
          <w:color w:val="424242"/>
        </w:rPr>
        <w:t>vnd</w:t>
      </w:r>
      <w:proofErr w:type="spellEnd"/>
      <w:r>
        <w:rPr>
          <w:color w:val="424242"/>
        </w:rPr>
        <w:t xml:space="preserve"> </w:t>
      </w:r>
      <w:proofErr w:type="spellStart"/>
      <w:r>
        <w:rPr>
          <w:color w:val="424242"/>
        </w:rPr>
        <w:t>tranckgeld</w:t>
      </w:r>
      <w:proofErr w:type="spellEnd"/>
      <w:r>
        <w:rPr>
          <w:color w:val="424242"/>
        </w:rPr>
        <w:t xml:space="preserve"> </w:t>
      </w:r>
      <w:proofErr w:type="spellStart"/>
      <w:r>
        <w:rPr>
          <w:color w:val="424242"/>
        </w:rPr>
        <w:t>wirstü</w:t>
      </w:r>
      <w:proofErr w:type="spellEnd"/>
      <w:r>
        <w:rPr>
          <w:color w:val="424242"/>
        </w:rPr>
        <w:t xml:space="preserve"> dem </w:t>
      </w:r>
      <w:proofErr w:type="spellStart"/>
      <w:r>
        <w:rPr>
          <w:color w:val="424242"/>
        </w:rPr>
        <w:t>furman</w:t>
      </w:r>
      <w:proofErr w:type="spellEnd"/>
      <w:r>
        <w:rPr>
          <w:color w:val="424242"/>
        </w:rPr>
        <w:t xml:space="preserve"> </w:t>
      </w:r>
      <w:proofErr w:type="spellStart"/>
      <w:r>
        <w:rPr>
          <w:color w:val="424242"/>
        </w:rPr>
        <w:t>wolffen</w:t>
      </w:r>
      <w:proofErr w:type="spellEnd"/>
      <w:r>
        <w:rPr>
          <w:color w:val="424242"/>
        </w:rPr>
        <w:t xml:space="preserve"> </w:t>
      </w:r>
      <w:proofErr w:type="spellStart"/>
      <w:r>
        <w:rPr>
          <w:color w:val="424242"/>
        </w:rPr>
        <w:t>wol</w:t>
      </w:r>
      <w:proofErr w:type="spellEnd"/>
      <w:r>
        <w:rPr>
          <w:color w:val="424242"/>
        </w:rPr>
        <w:t xml:space="preserve"> wissen zu geben. Ich </w:t>
      </w:r>
      <w:proofErr w:type="spellStart"/>
      <w:r>
        <w:rPr>
          <w:color w:val="424242"/>
        </w:rPr>
        <w:t>dencke</w:t>
      </w:r>
      <w:proofErr w:type="spellEnd"/>
      <w:r>
        <w:rPr>
          <w:color w:val="424242"/>
        </w:rPr>
        <w:t xml:space="preserve">, wie du die </w:t>
      </w:r>
      <w:proofErr w:type="spellStart"/>
      <w:r>
        <w:rPr>
          <w:color w:val="424242"/>
        </w:rPr>
        <w:t>fenster</w:t>
      </w:r>
      <w:proofErr w:type="spellEnd"/>
      <w:r>
        <w:rPr>
          <w:color w:val="424242"/>
        </w:rPr>
        <w:t xml:space="preserve"> </w:t>
      </w:r>
      <w:proofErr w:type="spellStart"/>
      <w:r>
        <w:rPr>
          <w:color w:val="424242"/>
        </w:rPr>
        <w:t>ym</w:t>
      </w:r>
      <w:proofErr w:type="spellEnd"/>
      <w:r>
        <w:rPr>
          <w:color w:val="424242"/>
        </w:rPr>
        <w:t xml:space="preserve"> </w:t>
      </w:r>
      <w:proofErr w:type="spellStart"/>
      <w:r>
        <w:rPr>
          <w:color w:val="424242"/>
        </w:rPr>
        <w:t>newen</w:t>
      </w:r>
      <w:proofErr w:type="spellEnd"/>
      <w:r>
        <w:rPr>
          <w:color w:val="424242"/>
        </w:rPr>
        <w:t xml:space="preserve"> dache machen lassest, Denn ichs habs vergessen, da ich </w:t>
      </w:r>
      <w:proofErr w:type="spellStart"/>
      <w:r>
        <w:rPr>
          <w:color w:val="424242"/>
        </w:rPr>
        <w:t>wg</w:t>
      </w:r>
      <w:proofErr w:type="spellEnd"/>
      <w:r>
        <w:rPr>
          <w:color w:val="424242"/>
        </w:rPr>
        <w:t xml:space="preserve"> </w:t>
      </w:r>
      <w:proofErr w:type="spellStart"/>
      <w:r>
        <w:rPr>
          <w:color w:val="424242"/>
        </w:rPr>
        <w:t>zoch</w:t>
      </w:r>
      <w:proofErr w:type="spellEnd"/>
      <w:r>
        <w:rPr>
          <w:color w:val="424242"/>
        </w:rPr>
        <w:t xml:space="preserve">, Es </w:t>
      </w:r>
      <w:proofErr w:type="spellStart"/>
      <w:r>
        <w:rPr>
          <w:color w:val="424242"/>
        </w:rPr>
        <w:t>solten</w:t>
      </w:r>
      <w:proofErr w:type="spellEnd"/>
      <w:r>
        <w:rPr>
          <w:color w:val="424242"/>
        </w:rPr>
        <w:t xml:space="preserve"> nur zwey gegen dem Collegio sein, Zwischen beiden </w:t>
      </w:r>
      <w:proofErr w:type="spellStart"/>
      <w:r>
        <w:rPr>
          <w:color w:val="424242"/>
        </w:rPr>
        <w:t>feurmeuren</w:t>
      </w:r>
      <w:proofErr w:type="spellEnd"/>
      <w:r>
        <w:rPr>
          <w:color w:val="424242"/>
        </w:rPr>
        <w:t xml:space="preserve">, </w:t>
      </w:r>
      <w:proofErr w:type="spellStart"/>
      <w:r>
        <w:rPr>
          <w:color w:val="424242"/>
        </w:rPr>
        <w:t>vnd</w:t>
      </w:r>
      <w:proofErr w:type="spellEnd"/>
      <w:r>
        <w:rPr>
          <w:color w:val="424242"/>
        </w:rPr>
        <w:t xml:space="preserve"> oben </w:t>
      </w:r>
      <w:proofErr w:type="spellStart"/>
      <w:r>
        <w:rPr>
          <w:color w:val="424242"/>
        </w:rPr>
        <w:t>ym</w:t>
      </w:r>
      <w:proofErr w:type="spellEnd"/>
      <w:r>
        <w:rPr>
          <w:color w:val="424242"/>
        </w:rPr>
        <w:t xml:space="preserve"> </w:t>
      </w:r>
      <w:proofErr w:type="spellStart"/>
      <w:r>
        <w:rPr>
          <w:color w:val="424242"/>
        </w:rPr>
        <w:t>first</w:t>
      </w:r>
      <w:proofErr w:type="spellEnd"/>
      <w:r>
        <w:rPr>
          <w:color w:val="424242"/>
        </w:rPr>
        <w:t xml:space="preserve"> keines gegen dem Collegio </w:t>
      </w:r>
      <w:proofErr w:type="spellStart"/>
      <w:r>
        <w:rPr>
          <w:color w:val="424242"/>
        </w:rPr>
        <w:t>vnd</w:t>
      </w:r>
      <w:proofErr w:type="spellEnd"/>
      <w:r>
        <w:rPr>
          <w:color w:val="424242"/>
        </w:rPr>
        <w:t xml:space="preserve"> drey kleine mit </w:t>
      </w:r>
      <w:proofErr w:type="spellStart"/>
      <w:r>
        <w:rPr>
          <w:color w:val="424242"/>
        </w:rPr>
        <w:t>auffgerichtem</w:t>
      </w:r>
      <w:proofErr w:type="spellEnd"/>
      <w:r>
        <w:rPr>
          <w:color w:val="424242"/>
        </w:rPr>
        <w:t xml:space="preserve"> </w:t>
      </w:r>
      <w:proofErr w:type="spellStart"/>
      <w:r>
        <w:rPr>
          <w:color w:val="424242"/>
        </w:rPr>
        <w:t>zigelstein</w:t>
      </w:r>
      <w:proofErr w:type="spellEnd"/>
      <w:r>
        <w:rPr>
          <w:color w:val="424242"/>
        </w:rPr>
        <w:t xml:space="preserve">, gegen der </w:t>
      </w:r>
      <w:proofErr w:type="spellStart"/>
      <w:r>
        <w:rPr>
          <w:color w:val="424242"/>
        </w:rPr>
        <w:t>kuchen</w:t>
      </w:r>
      <w:proofErr w:type="spellEnd"/>
      <w:r>
        <w:rPr>
          <w:color w:val="424242"/>
        </w:rPr>
        <w:t xml:space="preserve">. </w:t>
      </w:r>
      <w:proofErr w:type="spellStart"/>
      <w:r>
        <w:rPr>
          <w:color w:val="424242"/>
        </w:rPr>
        <w:t>Auff</w:t>
      </w:r>
      <w:proofErr w:type="spellEnd"/>
      <w:r>
        <w:rPr>
          <w:color w:val="424242"/>
        </w:rPr>
        <w:t xml:space="preserve"> dem </w:t>
      </w:r>
      <w:proofErr w:type="spellStart"/>
      <w:r>
        <w:rPr>
          <w:color w:val="424242"/>
        </w:rPr>
        <w:t>gange</w:t>
      </w:r>
      <w:proofErr w:type="spellEnd"/>
      <w:r>
        <w:rPr>
          <w:color w:val="424242"/>
        </w:rPr>
        <w:t xml:space="preserve"> </w:t>
      </w:r>
      <w:proofErr w:type="spellStart"/>
      <w:r>
        <w:rPr>
          <w:color w:val="424242"/>
        </w:rPr>
        <w:t>ynn</w:t>
      </w:r>
      <w:proofErr w:type="spellEnd"/>
      <w:r>
        <w:rPr>
          <w:color w:val="424242"/>
        </w:rPr>
        <w:t xml:space="preserve"> die finster </w:t>
      </w:r>
      <w:proofErr w:type="spellStart"/>
      <w:r>
        <w:rPr>
          <w:color w:val="424242"/>
        </w:rPr>
        <w:t>kamer</w:t>
      </w:r>
      <w:proofErr w:type="spellEnd"/>
      <w:r>
        <w:rPr>
          <w:color w:val="424242"/>
        </w:rPr>
        <w:t xml:space="preserve">, </w:t>
      </w:r>
      <w:proofErr w:type="spellStart"/>
      <w:r>
        <w:rPr>
          <w:color w:val="424242"/>
        </w:rPr>
        <w:t>solten</w:t>
      </w:r>
      <w:proofErr w:type="spellEnd"/>
      <w:r>
        <w:rPr>
          <w:color w:val="424242"/>
        </w:rPr>
        <w:t xml:space="preserve"> durch die zwey gestickten </w:t>
      </w:r>
      <w:proofErr w:type="spellStart"/>
      <w:r>
        <w:rPr>
          <w:color w:val="424242"/>
        </w:rPr>
        <w:t>felder</w:t>
      </w:r>
      <w:proofErr w:type="spellEnd"/>
      <w:r>
        <w:rPr>
          <w:color w:val="424242"/>
        </w:rPr>
        <w:t xml:space="preserve">, die </w:t>
      </w:r>
      <w:proofErr w:type="spellStart"/>
      <w:r>
        <w:rPr>
          <w:color w:val="424242"/>
        </w:rPr>
        <w:t>helfft</w:t>
      </w:r>
      <w:proofErr w:type="spellEnd"/>
      <w:r>
        <w:rPr>
          <w:color w:val="424242"/>
        </w:rPr>
        <w:t xml:space="preserve"> hoch </w:t>
      </w:r>
      <w:proofErr w:type="spellStart"/>
      <w:r>
        <w:rPr>
          <w:color w:val="424242"/>
        </w:rPr>
        <w:t>gekleibet</w:t>
      </w:r>
      <w:proofErr w:type="spellEnd"/>
      <w:r>
        <w:rPr>
          <w:color w:val="424242"/>
        </w:rPr>
        <w:t xml:space="preserve"> (Das man </w:t>
      </w:r>
      <w:proofErr w:type="spellStart"/>
      <w:r>
        <w:rPr>
          <w:color w:val="424242"/>
        </w:rPr>
        <w:t>vnter</w:t>
      </w:r>
      <w:proofErr w:type="spellEnd"/>
      <w:r>
        <w:rPr>
          <w:color w:val="424242"/>
        </w:rPr>
        <w:t xml:space="preserve"> hin gehn </w:t>
      </w:r>
      <w:proofErr w:type="spellStart"/>
      <w:r>
        <w:rPr>
          <w:color w:val="424242"/>
        </w:rPr>
        <w:t>kondte</w:t>
      </w:r>
      <w:proofErr w:type="spellEnd"/>
      <w:r>
        <w:rPr>
          <w:color w:val="424242"/>
        </w:rPr>
        <w:t xml:space="preserve">) </w:t>
      </w:r>
      <w:proofErr w:type="spellStart"/>
      <w:r>
        <w:rPr>
          <w:color w:val="424242"/>
        </w:rPr>
        <w:t>vnd</w:t>
      </w:r>
      <w:proofErr w:type="spellEnd"/>
      <w:r>
        <w:rPr>
          <w:color w:val="424242"/>
        </w:rPr>
        <w:t xml:space="preserve"> das </w:t>
      </w:r>
      <w:proofErr w:type="spellStart"/>
      <w:r>
        <w:rPr>
          <w:color w:val="424242"/>
        </w:rPr>
        <w:t>liecht</w:t>
      </w:r>
      <w:proofErr w:type="spellEnd"/>
      <w:r>
        <w:rPr>
          <w:color w:val="424242"/>
        </w:rPr>
        <w:t xml:space="preserve"> zum Dach herein fallen. Aber ich hoffe, Es sey </w:t>
      </w:r>
      <w:proofErr w:type="spellStart"/>
      <w:r>
        <w:rPr>
          <w:color w:val="424242"/>
        </w:rPr>
        <w:t>verseumet</w:t>
      </w:r>
      <w:proofErr w:type="spellEnd"/>
      <w:r>
        <w:rPr>
          <w:color w:val="424242"/>
        </w:rPr>
        <w:t>.</w:t>
      </w:r>
    </w:p>
    <w:p w14:paraId="6B0E72C8" w14:textId="77777777" w:rsidR="00773B16" w:rsidRDefault="00773B16" w:rsidP="00773B16">
      <w:pPr>
        <w:pStyle w:val="berschrift2"/>
      </w:pPr>
      <w:r w:rsidRPr="00DE2578">
        <w:t>AN SEINE FRAU, WAHRSCHEINLICH AUS EISENACH VOM 16. JULI 1540</w:t>
      </w:r>
    </w:p>
    <w:p w14:paraId="24564DBB" w14:textId="77777777" w:rsidR="00773B16" w:rsidRDefault="00773B16" w:rsidP="00773B16">
      <w:pPr>
        <w:pStyle w:val="StandardWeb"/>
        <w:spacing w:before="0" w:beforeAutospacing="0" w:after="360" w:afterAutospacing="0" w:line="408" w:lineRule="atLeast"/>
        <w:jc w:val="both"/>
        <w:rPr>
          <w:rStyle w:val="Hervorhebung"/>
          <w:color w:val="424242"/>
        </w:rPr>
      </w:pPr>
      <w:r>
        <w:rPr>
          <w:rStyle w:val="Hervorhebung"/>
          <w:color w:val="424242"/>
        </w:rPr>
        <w:t xml:space="preserve">Wegen einer heftigen </w:t>
      </w:r>
      <w:proofErr w:type="spellStart"/>
      <w:r>
        <w:rPr>
          <w:rStyle w:val="Hervorhebung"/>
          <w:color w:val="424242"/>
        </w:rPr>
        <w:t>Gemüthsbekümmerniß</w:t>
      </w:r>
      <w:proofErr w:type="spellEnd"/>
      <w:r>
        <w:rPr>
          <w:rStyle w:val="Hervorhebung"/>
          <w:color w:val="424242"/>
        </w:rPr>
        <w:t xml:space="preserve"> und Krankheit, von welcher Melanchthon in Weimar befallen worden war, war Luther dorthin geholt worden und hatte durch sein Gebet und seinen Zuspruch den Kranken gesund gemacht. Nachher war er zu einer Besprechung nach Eisenach weiter gereist.</w:t>
      </w:r>
    </w:p>
    <w:p w14:paraId="1DF0C824"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Meiner gnädigen Jungfer </w:t>
      </w:r>
      <w:proofErr w:type="spellStart"/>
      <w:r>
        <w:rPr>
          <w:color w:val="424242"/>
        </w:rPr>
        <w:t>Katharin</w:t>
      </w:r>
      <w:proofErr w:type="spellEnd"/>
      <w:r>
        <w:rPr>
          <w:color w:val="424242"/>
        </w:rPr>
        <w:t xml:space="preserve"> Lutherin von Bora und </w:t>
      </w:r>
      <w:proofErr w:type="spellStart"/>
      <w:r>
        <w:rPr>
          <w:color w:val="424242"/>
        </w:rPr>
        <w:t>Zülsdorf</w:t>
      </w:r>
      <w:proofErr w:type="spellEnd"/>
      <w:r>
        <w:rPr>
          <w:color w:val="424242"/>
        </w:rPr>
        <w:t xml:space="preserve"> gen Wittenberg, meinem Liebchen.</w:t>
      </w:r>
    </w:p>
    <w:p w14:paraId="393AD250"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G. u. F. Meine liebe Jungfer und Frau Käthe! Euer Gnade sollen wissen, daß wir hie, Gottlob, frisch und gesund sind; fressen, wie die </w:t>
      </w:r>
      <w:proofErr w:type="spellStart"/>
      <w:r>
        <w:rPr>
          <w:color w:val="424242"/>
        </w:rPr>
        <w:t>Behemen</w:t>
      </w:r>
      <w:proofErr w:type="spellEnd"/>
      <w:r>
        <w:rPr>
          <w:color w:val="424242"/>
        </w:rPr>
        <w:t xml:space="preserve"> (doch nicht sehr); saufen, wie die Deutschen (doch nicht viel), sind aber </w:t>
      </w:r>
      <w:proofErr w:type="spellStart"/>
      <w:r>
        <w:rPr>
          <w:color w:val="424242"/>
        </w:rPr>
        <w:t>frohlich</w:t>
      </w:r>
      <w:proofErr w:type="spellEnd"/>
      <w:r>
        <w:rPr>
          <w:color w:val="424242"/>
        </w:rPr>
        <w:t xml:space="preserve">. Denn unser gnädiger Herr von Magdeburg Bischof Amsdorf ist unser Tischgenosse. Mehr neue Zeitung wissen wir nicht, denn daß D. Caspar Mecum und </w:t>
      </w:r>
      <w:proofErr w:type="spellStart"/>
      <w:r>
        <w:rPr>
          <w:color w:val="424242"/>
        </w:rPr>
        <w:t>Menius</w:t>
      </w:r>
      <w:proofErr w:type="spellEnd"/>
      <w:r>
        <w:rPr>
          <w:color w:val="424242"/>
        </w:rPr>
        <w:t xml:space="preserve"> sind von Hagenow gen Straßburg spazieren gezogen, Hans von </w:t>
      </w:r>
      <w:proofErr w:type="spellStart"/>
      <w:r>
        <w:rPr>
          <w:color w:val="424242"/>
        </w:rPr>
        <w:t>Jehnen</w:t>
      </w:r>
      <w:proofErr w:type="spellEnd"/>
      <w:r>
        <w:rPr>
          <w:color w:val="424242"/>
        </w:rPr>
        <w:t xml:space="preserve"> zu Dienst und Ehren. M. Philipps ist </w:t>
      </w:r>
      <w:proofErr w:type="spellStart"/>
      <w:r>
        <w:rPr>
          <w:color w:val="424242"/>
        </w:rPr>
        <w:t>widderumb</w:t>
      </w:r>
      <w:proofErr w:type="spellEnd"/>
      <w:r>
        <w:rPr>
          <w:color w:val="424242"/>
        </w:rPr>
        <w:t xml:space="preserve"> fein worden, Gottlob. Sage meinem lieben D. Schiefer , daß sein König Ferdinand ein Geschrey will kriegen, als wolle er den Türken zu Gevatter bitten über die evangelischen </w:t>
      </w:r>
      <w:proofErr w:type="spellStart"/>
      <w:r>
        <w:rPr>
          <w:color w:val="424242"/>
        </w:rPr>
        <w:t>Fursten</w:t>
      </w:r>
      <w:proofErr w:type="spellEnd"/>
      <w:r>
        <w:rPr>
          <w:color w:val="424242"/>
        </w:rPr>
        <w:t xml:space="preserve">: hoffe nicht, daß wahr sey, sonst wäre es zu grob. Schreibe mir auch einmal, ob du alles krieget hast, das ich dir gesandt, als neulich 90 Fl. bei Wolfen </w:t>
      </w:r>
      <w:proofErr w:type="spellStart"/>
      <w:r>
        <w:rPr>
          <w:color w:val="424242"/>
        </w:rPr>
        <w:t>Paermann</w:t>
      </w:r>
      <w:proofErr w:type="spellEnd"/>
      <w:r>
        <w:rPr>
          <w:color w:val="424242"/>
        </w:rPr>
        <w:t xml:space="preserve"> rc. Hiemit Gott befohlen, Amen. Und laß die Kinder beten. Es ist allhier solche Hitze und Dürre, das unsäglich und untrüglich ist Tag und Nacht. Komm, lieber jüngster Tag, Amen. Freytags nach Margarethen, 1540. Der Bischof von Magdeburg läßt dich freundlich grüßen.</w:t>
      </w:r>
    </w:p>
    <w:p w14:paraId="209482AD" w14:textId="25C80825" w:rsidR="00A33B9F" w:rsidRDefault="00773B16" w:rsidP="00773B16">
      <w:pPr>
        <w:rPr>
          <w:color w:val="424242"/>
        </w:rPr>
      </w:pPr>
      <w:r>
        <w:rPr>
          <w:color w:val="424242"/>
        </w:rPr>
        <w:t>Dein Liebchen Martin Luther.</w:t>
      </w:r>
    </w:p>
    <w:p w14:paraId="68810F69" w14:textId="77777777" w:rsidR="00773B16" w:rsidRDefault="00773B16" w:rsidP="00773B16">
      <w:pPr>
        <w:pStyle w:val="berschrift2"/>
      </w:pPr>
      <w:r w:rsidRPr="00DE2578">
        <w:t>AN SEINE FRAU, AUF DER RÜCKREISE VON EISENACH DEN 28. JULI 1540.</w:t>
      </w:r>
    </w:p>
    <w:p w14:paraId="3A391C77"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Der reichen Frauen zu </w:t>
      </w:r>
      <w:proofErr w:type="spellStart"/>
      <w:r>
        <w:rPr>
          <w:color w:val="424242"/>
        </w:rPr>
        <w:t>Zulsdorf</w:t>
      </w:r>
      <w:proofErr w:type="spellEnd"/>
      <w:r>
        <w:rPr>
          <w:color w:val="424242"/>
        </w:rPr>
        <w:t xml:space="preserve">, Frauen </w:t>
      </w:r>
      <w:proofErr w:type="spellStart"/>
      <w:r>
        <w:rPr>
          <w:color w:val="424242"/>
        </w:rPr>
        <w:t>Doctorin</w:t>
      </w:r>
      <w:proofErr w:type="spellEnd"/>
      <w:r>
        <w:rPr>
          <w:color w:val="424242"/>
        </w:rPr>
        <w:t xml:space="preserve"> </w:t>
      </w:r>
      <w:proofErr w:type="spellStart"/>
      <w:r>
        <w:rPr>
          <w:color w:val="424242"/>
        </w:rPr>
        <w:t>Katharin</w:t>
      </w:r>
      <w:proofErr w:type="spellEnd"/>
      <w:r>
        <w:rPr>
          <w:color w:val="424242"/>
        </w:rPr>
        <w:t xml:space="preserve"> Lutherin, zu Wittenberg leiblich </w:t>
      </w:r>
      <w:proofErr w:type="spellStart"/>
      <w:r>
        <w:rPr>
          <w:color w:val="424242"/>
        </w:rPr>
        <w:t>wohnhaftig</w:t>
      </w:r>
      <w:proofErr w:type="spellEnd"/>
      <w:r>
        <w:rPr>
          <w:color w:val="424242"/>
        </w:rPr>
        <w:t xml:space="preserve">, und zu </w:t>
      </w:r>
      <w:proofErr w:type="spellStart"/>
      <w:r>
        <w:rPr>
          <w:color w:val="424242"/>
        </w:rPr>
        <w:t>Zulsdorf</w:t>
      </w:r>
      <w:proofErr w:type="spellEnd"/>
      <w:r>
        <w:rPr>
          <w:color w:val="424242"/>
        </w:rPr>
        <w:t xml:space="preserve"> geistlich wandelnd, meinem Liebchen zu Handen.  Abwesend dem Dr. </w:t>
      </w:r>
      <w:proofErr w:type="spellStart"/>
      <w:r>
        <w:rPr>
          <w:color w:val="424242"/>
        </w:rPr>
        <w:t>Pomeran</w:t>
      </w:r>
      <w:proofErr w:type="spellEnd"/>
      <w:r>
        <w:rPr>
          <w:color w:val="424242"/>
        </w:rPr>
        <w:t>, Pfarrherr, zu brechen und zu lesen. —</w:t>
      </w:r>
    </w:p>
    <w:p w14:paraId="3C05DB98" w14:textId="77777777" w:rsidR="00773B16" w:rsidRDefault="00773B16" w:rsidP="00773B16">
      <w:pPr>
        <w:pStyle w:val="StandardWeb"/>
        <w:spacing w:before="0" w:beforeAutospacing="0" w:after="360" w:afterAutospacing="0" w:line="408" w:lineRule="atLeast"/>
        <w:jc w:val="both"/>
        <w:rPr>
          <w:color w:val="424242"/>
        </w:rPr>
      </w:pPr>
      <w:r>
        <w:rPr>
          <w:color w:val="424242"/>
        </w:rPr>
        <w:t xml:space="preserve">wollen schaffen, daß wir einen guten Trunk Biers bei euch finden. Denn, ob Gott will, Morgen Dienstags wollen wir auf seyn gegen Wittenberg zu. Es ist mit Reichstage zu Hagenow ein Dreck, ist Muhe und Arbeit verloren und </w:t>
      </w:r>
      <w:proofErr w:type="spellStart"/>
      <w:r>
        <w:rPr>
          <w:color w:val="424242"/>
        </w:rPr>
        <w:t>Unkost</w:t>
      </w:r>
      <w:proofErr w:type="spellEnd"/>
      <w:r>
        <w:rPr>
          <w:color w:val="424242"/>
        </w:rPr>
        <w:t xml:space="preserve"> vergeblich; doch, wo wir nichts mehr </w:t>
      </w:r>
      <w:proofErr w:type="spellStart"/>
      <w:r>
        <w:rPr>
          <w:color w:val="424242"/>
        </w:rPr>
        <w:t>ausgericht</w:t>
      </w:r>
      <w:proofErr w:type="spellEnd"/>
      <w:r>
        <w:rPr>
          <w:color w:val="424242"/>
        </w:rPr>
        <w:t xml:space="preserve">, so haben wir doch M. Philipps wieder aus der Hellen </w:t>
      </w:r>
      <w:proofErr w:type="spellStart"/>
      <w:r>
        <w:rPr>
          <w:color w:val="424242"/>
        </w:rPr>
        <w:t>geholet</w:t>
      </w:r>
      <w:proofErr w:type="spellEnd"/>
      <w:r>
        <w:rPr>
          <w:color w:val="424242"/>
        </w:rPr>
        <w:t xml:space="preserve"> und wieder aus dem Grabe </w:t>
      </w:r>
      <w:proofErr w:type="spellStart"/>
      <w:r>
        <w:rPr>
          <w:color w:val="424242"/>
        </w:rPr>
        <w:t>frohlich</w:t>
      </w:r>
      <w:proofErr w:type="spellEnd"/>
      <w:r>
        <w:rPr>
          <w:color w:val="424242"/>
        </w:rPr>
        <w:t xml:space="preserve"> heimbringen wollen, ob Gott will und mit seiner Gnaden, Amen. Es ist der Teufel heraussen selber mit neuen </w:t>
      </w:r>
      <w:proofErr w:type="spellStart"/>
      <w:r>
        <w:rPr>
          <w:color w:val="424242"/>
        </w:rPr>
        <w:t>bosen</w:t>
      </w:r>
      <w:proofErr w:type="spellEnd"/>
      <w:r>
        <w:rPr>
          <w:color w:val="424242"/>
        </w:rPr>
        <w:t xml:space="preserve"> Teufeln besessen, brennet und thut Schaden, das schrecklich ist. Meinem gnädigsten Herrn ist im Thüringer Wald mehr denn tausend Acker Holz abgebrannt und brennet noch. Dazu sind heute Zeitung, daß der Wald bei Werda auch angegangen sey, und viel Orten mehr; hilft kein Löschen. Das will theuer Holz machen. Betet und lasset beten wider den leidigen Satan, der uns sucht nicht allein an Seele und Leib, sondern auch an Gut und Ehre aufs </w:t>
      </w:r>
      <w:proofErr w:type="spellStart"/>
      <w:r>
        <w:rPr>
          <w:color w:val="424242"/>
        </w:rPr>
        <w:t>allerheftigst</w:t>
      </w:r>
      <w:proofErr w:type="spellEnd"/>
      <w:r>
        <w:rPr>
          <w:color w:val="424242"/>
        </w:rPr>
        <w:t xml:space="preserve">. Christus, unser Herr, wollte vom Himmel </w:t>
      </w:r>
      <w:proofErr w:type="spellStart"/>
      <w:r>
        <w:rPr>
          <w:color w:val="424242"/>
        </w:rPr>
        <w:t>komen</w:t>
      </w:r>
      <w:proofErr w:type="spellEnd"/>
      <w:r>
        <w:rPr>
          <w:color w:val="424242"/>
        </w:rPr>
        <w:t xml:space="preserve"> und auch ein </w:t>
      </w:r>
      <w:proofErr w:type="spellStart"/>
      <w:r>
        <w:rPr>
          <w:color w:val="424242"/>
        </w:rPr>
        <w:t>Feurlin</w:t>
      </w:r>
      <w:proofErr w:type="spellEnd"/>
      <w:r>
        <w:rPr>
          <w:color w:val="424242"/>
        </w:rPr>
        <w:t xml:space="preserve"> dem Teufel und seinen Gesellen aufblasen, das er nicht löschen </w:t>
      </w:r>
      <w:proofErr w:type="spellStart"/>
      <w:r>
        <w:rPr>
          <w:color w:val="424242"/>
        </w:rPr>
        <w:t>kunnte</w:t>
      </w:r>
      <w:proofErr w:type="spellEnd"/>
      <w:r>
        <w:rPr>
          <w:color w:val="424242"/>
        </w:rPr>
        <w:t xml:space="preserve">, Amen. Ich bin nicht gewiß gewest, ob dich diese Briefe zu Wittenberg oder zu </w:t>
      </w:r>
      <w:proofErr w:type="spellStart"/>
      <w:r>
        <w:rPr>
          <w:color w:val="424242"/>
        </w:rPr>
        <w:t>Zülsdorf</w:t>
      </w:r>
      <w:proofErr w:type="spellEnd"/>
      <w:r>
        <w:rPr>
          <w:color w:val="424242"/>
        </w:rPr>
        <w:t xml:space="preserve"> würden finden: sonst wollt‘ ich geschrieben haben von mehr Dingen. Hiemit Gott befohlen, Amen. Grüße unser Kinder, Kostgänger und alle. Montags nach Jacobi, 1540.</w:t>
      </w:r>
    </w:p>
    <w:p w14:paraId="47C6324E" w14:textId="77777777" w:rsidR="00773B16" w:rsidRDefault="00773B16" w:rsidP="00773B16">
      <w:pPr>
        <w:pStyle w:val="StandardWeb"/>
        <w:spacing w:before="0" w:beforeAutospacing="0" w:after="360" w:afterAutospacing="0" w:line="408" w:lineRule="atLeast"/>
        <w:jc w:val="both"/>
        <w:rPr>
          <w:color w:val="424242"/>
        </w:rPr>
      </w:pPr>
      <w:r>
        <w:rPr>
          <w:color w:val="424242"/>
        </w:rPr>
        <w:t>Dein Liebchen M. Luther. D.</w:t>
      </w:r>
    </w:p>
    <w:p w14:paraId="6C81AD25" w14:textId="77777777" w:rsidR="00425B69" w:rsidRDefault="00425B69" w:rsidP="00425B69">
      <w:pPr>
        <w:pStyle w:val="berschrift2"/>
      </w:pPr>
      <w:r w:rsidRPr="00867F6A">
        <w:t>AN SEINE FRAU AUS WITTENBERG VOM 18. SEPTEMBER 1541.</w:t>
      </w:r>
    </w:p>
    <w:p w14:paraId="45DC6458" w14:textId="77777777" w:rsidR="00425B69" w:rsidRDefault="00425B69" w:rsidP="00425B69">
      <w:pPr>
        <w:pStyle w:val="StandardWeb"/>
        <w:spacing w:before="0" w:beforeAutospacing="0" w:after="360" w:afterAutospacing="0" w:line="408" w:lineRule="atLeast"/>
        <w:jc w:val="both"/>
        <w:rPr>
          <w:rStyle w:val="Hervorhebung"/>
          <w:color w:val="424242"/>
        </w:rPr>
      </w:pPr>
      <w:r>
        <w:rPr>
          <w:rStyle w:val="Hervorhebung"/>
          <w:color w:val="424242"/>
        </w:rPr>
        <w:t xml:space="preserve">Katharina war jedenfalls „in ihrem neuen Reiche“, in </w:t>
      </w:r>
      <w:proofErr w:type="spellStart"/>
      <w:r>
        <w:rPr>
          <w:rStyle w:val="Hervorhebung"/>
          <w:color w:val="424242"/>
        </w:rPr>
        <w:t>Zülsdorf</w:t>
      </w:r>
      <w:proofErr w:type="spellEnd"/>
      <w:r>
        <w:rPr>
          <w:rStyle w:val="Hervorhebung"/>
          <w:color w:val="424242"/>
        </w:rPr>
        <w:t>.</w:t>
      </w:r>
    </w:p>
    <w:p w14:paraId="33026035" w14:textId="77777777" w:rsidR="00425B69" w:rsidRDefault="00425B69" w:rsidP="00425B69">
      <w:pPr>
        <w:pStyle w:val="StandardWeb"/>
        <w:spacing w:before="0" w:beforeAutospacing="0" w:after="360" w:afterAutospacing="0" w:line="408" w:lineRule="atLeast"/>
        <w:jc w:val="both"/>
        <w:rPr>
          <w:color w:val="424242"/>
        </w:rPr>
      </w:pPr>
      <w:r>
        <w:rPr>
          <w:color w:val="424242"/>
        </w:rPr>
        <w:t xml:space="preserve">Meiner lieben Hausfrauen Käthe Ludern von Bora zu Handen. G. u. F. Liebe Käthe! Ich lasse hiemit Urban zu dir laufen, auf daß du nicht erschrecken sollt, ob ein Geschrey von </w:t>
      </w:r>
      <w:proofErr w:type="spellStart"/>
      <w:r>
        <w:rPr>
          <w:color w:val="424242"/>
        </w:rPr>
        <w:t>Turken</w:t>
      </w:r>
      <w:proofErr w:type="spellEnd"/>
      <w:r>
        <w:rPr>
          <w:color w:val="424242"/>
        </w:rPr>
        <w:t xml:space="preserve"> zu dir </w:t>
      </w:r>
      <w:proofErr w:type="spellStart"/>
      <w:r>
        <w:rPr>
          <w:color w:val="424242"/>
        </w:rPr>
        <w:t>komen</w:t>
      </w:r>
      <w:proofErr w:type="spellEnd"/>
      <w:r>
        <w:rPr>
          <w:color w:val="424242"/>
        </w:rPr>
        <w:t xml:space="preserve"> würde. Und mich wundert, daß du so gar nichts her schreibest oder </w:t>
      </w:r>
      <w:proofErr w:type="spellStart"/>
      <w:r>
        <w:rPr>
          <w:color w:val="424242"/>
        </w:rPr>
        <w:t>entbeutest</w:t>
      </w:r>
      <w:proofErr w:type="spellEnd"/>
      <w:r>
        <w:rPr>
          <w:color w:val="424242"/>
        </w:rPr>
        <w:t xml:space="preserve">, so du wohl weißt, daß wir hie nicht ohne Sorge sind für euch, weil </w:t>
      </w:r>
      <w:proofErr w:type="spellStart"/>
      <w:r>
        <w:rPr>
          <w:color w:val="424242"/>
        </w:rPr>
        <w:t>Meinz</w:t>
      </w:r>
      <w:proofErr w:type="spellEnd"/>
      <w:r>
        <w:rPr>
          <w:color w:val="424242"/>
        </w:rPr>
        <w:t xml:space="preserve">, Heinz  und viel vom Adel in </w:t>
      </w:r>
      <w:proofErr w:type="spellStart"/>
      <w:r>
        <w:rPr>
          <w:color w:val="424242"/>
        </w:rPr>
        <w:t>Meissen</w:t>
      </w:r>
      <w:proofErr w:type="spellEnd"/>
      <w:r>
        <w:rPr>
          <w:color w:val="424242"/>
        </w:rPr>
        <w:t xml:space="preserve"> uns sehr feind sind. Verkaufe und bestelle, was du kannst, und </w:t>
      </w:r>
      <w:proofErr w:type="spellStart"/>
      <w:r>
        <w:rPr>
          <w:color w:val="424242"/>
        </w:rPr>
        <w:t>kome</w:t>
      </w:r>
      <w:proofErr w:type="spellEnd"/>
      <w:r>
        <w:rPr>
          <w:color w:val="424242"/>
        </w:rPr>
        <w:t xml:space="preserve"> heim. Denn als michs anstehet, so wills Dreck regen, und unsere Sünde will Gott heimsuchen durch seines Zorns Ruthen. Hiemit Gott befohlen, Amen. Sonntags nach </w:t>
      </w:r>
      <w:proofErr w:type="spellStart"/>
      <w:r>
        <w:rPr>
          <w:color w:val="424242"/>
        </w:rPr>
        <w:t>Lamperti</w:t>
      </w:r>
      <w:proofErr w:type="spellEnd"/>
      <w:r>
        <w:rPr>
          <w:color w:val="424242"/>
        </w:rPr>
        <w:t>, 1541.</w:t>
      </w:r>
    </w:p>
    <w:p w14:paraId="05ED4CFC" w14:textId="6F11ACCB" w:rsidR="00773B16" w:rsidRDefault="00425B69" w:rsidP="00425B69">
      <w:pPr>
        <w:rPr>
          <w:color w:val="424242"/>
        </w:rPr>
      </w:pPr>
      <w:r>
        <w:rPr>
          <w:color w:val="424242"/>
        </w:rPr>
        <w:t xml:space="preserve">M. </w:t>
      </w:r>
      <w:proofErr w:type="spellStart"/>
      <w:r>
        <w:rPr>
          <w:color w:val="424242"/>
        </w:rPr>
        <w:t>LutheR</w:t>
      </w:r>
      <w:proofErr w:type="spellEnd"/>
    </w:p>
    <w:p w14:paraId="7820E4BB" w14:textId="77777777" w:rsidR="00AB34F8" w:rsidRDefault="00AB34F8" w:rsidP="00AB34F8">
      <w:pPr>
        <w:pStyle w:val="berschrift2"/>
        <w:rPr>
          <w:lang w:eastAsia="de-DE"/>
        </w:rPr>
      </w:pPr>
      <w:r w:rsidRPr="00D40CCB">
        <w:t>AN SEINE FRAU, WAHRSCHEINLICH VOM 28. JULI 1545 AUS LEIPZIG.</w:t>
      </w:r>
    </w:p>
    <w:p w14:paraId="20F3DCD6" w14:textId="77777777" w:rsidR="00AB34F8" w:rsidRDefault="00AB34F8" w:rsidP="00AB34F8">
      <w:pPr>
        <w:pStyle w:val="StandardWeb"/>
        <w:spacing w:before="0" w:beforeAutospacing="0" w:after="360" w:afterAutospacing="0" w:line="408" w:lineRule="atLeast"/>
        <w:jc w:val="both"/>
        <w:rPr>
          <w:color w:val="424242"/>
        </w:rPr>
      </w:pPr>
      <w:r>
        <w:rPr>
          <w:rStyle w:val="Hervorhebung"/>
          <w:color w:val="424242"/>
        </w:rPr>
        <w:t>Luther ist im Jahre vor seinem Tode im Unmuth über Wittenberg von da weggegangen war. Von dieser Reise ist der gegenwärtige Brief geschrieben.</w:t>
      </w:r>
    </w:p>
    <w:p w14:paraId="466BBDCE" w14:textId="77777777" w:rsidR="00AB34F8" w:rsidRDefault="00AB34F8" w:rsidP="00AB34F8">
      <w:pPr>
        <w:pStyle w:val="StandardWeb"/>
        <w:spacing w:before="0" w:beforeAutospacing="0" w:after="360" w:afterAutospacing="0" w:line="408" w:lineRule="atLeast"/>
        <w:jc w:val="both"/>
        <w:rPr>
          <w:color w:val="424242"/>
        </w:rPr>
      </w:pPr>
      <w:r>
        <w:rPr>
          <w:color w:val="424242"/>
        </w:rPr>
        <w:t xml:space="preserve">G. u. F. Liebe Käthe, wie unser Reise ist gangen, wird dir Hans alles wohl sagen; wiewohl ich noch nicht gewiß bin, ob er bey mir bleiben solle, so </w:t>
      </w:r>
      <w:proofErr w:type="spellStart"/>
      <w:r>
        <w:rPr>
          <w:color w:val="424242"/>
        </w:rPr>
        <w:t>werdens</w:t>
      </w:r>
      <w:proofErr w:type="spellEnd"/>
      <w:r>
        <w:rPr>
          <w:color w:val="424242"/>
        </w:rPr>
        <w:t xml:space="preserve"> doch D. Caspar </w:t>
      </w:r>
      <w:proofErr w:type="spellStart"/>
      <w:r>
        <w:rPr>
          <w:color w:val="424242"/>
        </w:rPr>
        <w:t>Creuciger</w:t>
      </w:r>
      <w:proofErr w:type="spellEnd"/>
      <w:r>
        <w:rPr>
          <w:color w:val="424242"/>
        </w:rPr>
        <w:t xml:space="preserve"> und </w:t>
      </w:r>
      <w:proofErr w:type="spellStart"/>
      <w:r>
        <w:rPr>
          <w:color w:val="424242"/>
        </w:rPr>
        <w:t>Ferdinandus</w:t>
      </w:r>
      <w:proofErr w:type="spellEnd"/>
      <w:r>
        <w:rPr>
          <w:color w:val="424242"/>
        </w:rPr>
        <w:t xml:space="preserve"> wohl sagen</w:t>
      </w:r>
      <w:r>
        <w:rPr>
          <w:rStyle w:val="Endnotenzeichen"/>
          <w:color w:val="424242"/>
        </w:rPr>
        <w:endnoteReference w:id="18"/>
      </w:r>
      <w:r>
        <w:rPr>
          <w:color w:val="424242"/>
        </w:rPr>
        <w:t>.</w:t>
      </w:r>
    </w:p>
    <w:p w14:paraId="2E5D6D4A" w14:textId="77777777" w:rsidR="00AB34F8" w:rsidRDefault="00AB34F8" w:rsidP="00AB34F8">
      <w:pPr>
        <w:pStyle w:val="StandardWeb"/>
        <w:spacing w:before="0" w:beforeAutospacing="0" w:after="360" w:afterAutospacing="0" w:line="408" w:lineRule="atLeast"/>
        <w:jc w:val="both"/>
        <w:rPr>
          <w:color w:val="424242"/>
        </w:rPr>
      </w:pPr>
      <w:r>
        <w:rPr>
          <w:color w:val="424242"/>
        </w:rPr>
        <w:t>Ernst von Schönfeld</w:t>
      </w:r>
      <w:r>
        <w:rPr>
          <w:rStyle w:val="Endnotenzeichen"/>
          <w:color w:val="424242"/>
        </w:rPr>
        <w:endnoteReference w:id="19"/>
      </w:r>
      <w:r>
        <w:rPr>
          <w:color w:val="424242"/>
        </w:rPr>
        <w:t xml:space="preserve"> hat uns zu </w:t>
      </w:r>
      <w:proofErr w:type="spellStart"/>
      <w:r>
        <w:rPr>
          <w:color w:val="424242"/>
        </w:rPr>
        <w:t>Lobnitz</w:t>
      </w:r>
      <w:proofErr w:type="spellEnd"/>
      <w:r>
        <w:rPr>
          <w:color w:val="424242"/>
        </w:rPr>
        <w:t xml:space="preserve"> schon gehalten, noch viel </w:t>
      </w:r>
      <w:proofErr w:type="spellStart"/>
      <w:r>
        <w:rPr>
          <w:color w:val="424242"/>
        </w:rPr>
        <w:t>schoner</w:t>
      </w:r>
      <w:proofErr w:type="spellEnd"/>
      <w:r>
        <w:rPr>
          <w:color w:val="424242"/>
        </w:rPr>
        <w:t xml:space="preserve"> Heinz Scherte zu Leipzig</w:t>
      </w:r>
      <w:r>
        <w:rPr>
          <w:rStyle w:val="Endnotenzeichen"/>
          <w:color w:val="424242"/>
        </w:rPr>
        <w:endnoteReference w:id="20"/>
      </w:r>
      <w:r>
        <w:rPr>
          <w:color w:val="424242"/>
        </w:rPr>
        <w:t xml:space="preserve">. Ich </w:t>
      </w:r>
      <w:proofErr w:type="spellStart"/>
      <w:r>
        <w:rPr>
          <w:color w:val="424242"/>
        </w:rPr>
        <w:t>wollts</w:t>
      </w:r>
      <w:proofErr w:type="spellEnd"/>
      <w:r>
        <w:rPr>
          <w:color w:val="424242"/>
        </w:rPr>
        <w:t xml:space="preserve"> gerne so machen, daß ich nicht </w:t>
      </w:r>
      <w:proofErr w:type="spellStart"/>
      <w:r>
        <w:rPr>
          <w:color w:val="424242"/>
        </w:rPr>
        <w:t>durft</w:t>
      </w:r>
      <w:proofErr w:type="spellEnd"/>
      <w:r>
        <w:rPr>
          <w:color w:val="424242"/>
        </w:rPr>
        <w:t xml:space="preserve"> wieder gen Wittenberg </w:t>
      </w:r>
      <w:proofErr w:type="spellStart"/>
      <w:r>
        <w:rPr>
          <w:color w:val="424242"/>
        </w:rPr>
        <w:t>komen</w:t>
      </w:r>
      <w:proofErr w:type="spellEnd"/>
      <w:r>
        <w:rPr>
          <w:color w:val="424242"/>
        </w:rPr>
        <w:t xml:space="preserve">. Mein Herz ist erkaltet, daß ich nicht gern mehr da bin, wollt auch, daß du verkauftest Garten und Hufe, Haus und Hof; so wollt ich M. G. H. das große Haus wieder schenken, und wäre dein Bestes, daß du dich gen </w:t>
      </w:r>
      <w:proofErr w:type="spellStart"/>
      <w:r>
        <w:rPr>
          <w:color w:val="424242"/>
        </w:rPr>
        <w:t>Zulsdorf</w:t>
      </w:r>
      <w:proofErr w:type="spellEnd"/>
      <w:r>
        <w:rPr>
          <w:color w:val="424242"/>
        </w:rPr>
        <w:t xml:space="preserve"> setzest, weil ich noch lebe, und </w:t>
      </w:r>
      <w:proofErr w:type="spellStart"/>
      <w:r>
        <w:rPr>
          <w:color w:val="424242"/>
        </w:rPr>
        <w:t>kunnte</w:t>
      </w:r>
      <w:proofErr w:type="spellEnd"/>
      <w:r>
        <w:rPr>
          <w:color w:val="424242"/>
        </w:rPr>
        <w:t xml:space="preserve"> dir mit dem Solde wohl helfen, das </w:t>
      </w:r>
      <w:proofErr w:type="spellStart"/>
      <w:r>
        <w:rPr>
          <w:color w:val="424242"/>
        </w:rPr>
        <w:t>Gutlin</w:t>
      </w:r>
      <w:proofErr w:type="spellEnd"/>
      <w:r>
        <w:rPr>
          <w:color w:val="424242"/>
        </w:rPr>
        <w:t xml:space="preserve"> zu bessern, denn ich hoffe, M. G, H. soll mir den Sold folgen lassen, zum wenigsten ein Jahr meines letzten Lebens. Nach meinem Tode werden dich die vier Element zu </w:t>
      </w:r>
      <w:proofErr w:type="spellStart"/>
      <w:r>
        <w:rPr>
          <w:color w:val="424242"/>
        </w:rPr>
        <w:t>Wittemberg</w:t>
      </w:r>
      <w:proofErr w:type="spellEnd"/>
      <w:r>
        <w:rPr>
          <w:color w:val="424242"/>
        </w:rPr>
        <w:t xml:space="preserve"> doch nicht wohl leiden, </w:t>
      </w:r>
      <w:proofErr w:type="spellStart"/>
      <w:r>
        <w:rPr>
          <w:color w:val="424242"/>
        </w:rPr>
        <w:t>darumb</w:t>
      </w:r>
      <w:proofErr w:type="spellEnd"/>
      <w:r>
        <w:rPr>
          <w:color w:val="424242"/>
        </w:rPr>
        <w:t xml:space="preserve"> wäre es besser bei meinem Leben gethan, was denn zu thuen seyn will. Vielleicht wird </w:t>
      </w:r>
      <w:proofErr w:type="spellStart"/>
      <w:r>
        <w:rPr>
          <w:color w:val="424242"/>
        </w:rPr>
        <w:t>Wittemberg</w:t>
      </w:r>
      <w:proofErr w:type="spellEnd"/>
      <w:r>
        <w:rPr>
          <w:color w:val="424242"/>
        </w:rPr>
        <w:t xml:space="preserve">, wie sichs </w:t>
      </w:r>
      <w:proofErr w:type="spellStart"/>
      <w:r>
        <w:rPr>
          <w:color w:val="424242"/>
        </w:rPr>
        <w:t>anläßt</w:t>
      </w:r>
      <w:proofErr w:type="spellEnd"/>
      <w:r>
        <w:rPr>
          <w:color w:val="424242"/>
        </w:rPr>
        <w:t xml:space="preserve">, mit seinem Regiment nicht S. Veits Tanz, noch S. Johannis Tanz, sondern den Bettler-Tanz oder </w:t>
      </w:r>
      <w:proofErr w:type="spellStart"/>
      <w:r>
        <w:rPr>
          <w:color w:val="424242"/>
        </w:rPr>
        <w:t>Belzebubs</w:t>
      </w:r>
      <w:proofErr w:type="spellEnd"/>
      <w:r>
        <w:rPr>
          <w:color w:val="424242"/>
        </w:rPr>
        <w:t xml:space="preserve"> Tanz kriegen; wie sie angefangen, die Frauen und Jungfrauen zu bloßen hinten und vornen, und niemand ist, der da strafe oder wehre, und wird Gottes Wort dazu gespottet. Nur weg und aus diesem Sodoma. Ist Lecks Bachscheiße, unser ander Rosina und </w:t>
      </w:r>
      <w:proofErr w:type="spellStart"/>
      <w:r>
        <w:rPr>
          <w:color w:val="424242"/>
        </w:rPr>
        <w:t>Deceptor</w:t>
      </w:r>
      <w:proofErr w:type="spellEnd"/>
      <w:r>
        <w:rPr>
          <w:color w:val="424242"/>
        </w:rPr>
        <w:t xml:space="preserve"> noch nicht eingesetzt, so hilf, was du kannst, daß der </w:t>
      </w:r>
      <w:proofErr w:type="spellStart"/>
      <w:r>
        <w:rPr>
          <w:color w:val="424242"/>
        </w:rPr>
        <w:t>Bosewicht</w:t>
      </w:r>
      <w:proofErr w:type="spellEnd"/>
      <w:r>
        <w:rPr>
          <w:color w:val="424242"/>
        </w:rPr>
        <w:t xml:space="preserve"> sich bescheißen </w:t>
      </w:r>
      <w:proofErr w:type="spellStart"/>
      <w:r>
        <w:rPr>
          <w:color w:val="424242"/>
        </w:rPr>
        <w:t>musse</w:t>
      </w:r>
      <w:proofErr w:type="spellEnd"/>
      <w:r>
        <w:rPr>
          <w:color w:val="424242"/>
        </w:rPr>
        <w:t xml:space="preserve">. Ich habe auf dem Lande mehr </w:t>
      </w:r>
      <w:proofErr w:type="spellStart"/>
      <w:r>
        <w:rPr>
          <w:color w:val="424242"/>
        </w:rPr>
        <w:t>gehort</w:t>
      </w:r>
      <w:proofErr w:type="spellEnd"/>
      <w:r>
        <w:rPr>
          <w:color w:val="424242"/>
        </w:rPr>
        <w:t xml:space="preserve">, denn ich zu </w:t>
      </w:r>
      <w:proofErr w:type="spellStart"/>
      <w:r>
        <w:rPr>
          <w:color w:val="424242"/>
        </w:rPr>
        <w:t>Wittemberg</w:t>
      </w:r>
      <w:proofErr w:type="spellEnd"/>
      <w:r>
        <w:rPr>
          <w:color w:val="424242"/>
        </w:rPr>
        <w:t xml:space="preserve"> erfahre, </w:t>
      </w:r>
      <w:proofErr w:type="spellStart"/>
      <w:r>
        <w:rPr>
          <w:color w:val="424242"/>
        </w:rPr>
        <w:t>darumb</w:t>
      </w:r>
      <w:proofErr w:type="spellEnd"/>
      <w:r>
        <w:rPr>
          <w:color w:val="424242"/>
        </w:rPr>
        <w:t xml:space="preserve"> ich der Stadt </w:t>
      </w:r>
      <w:proofErr w:type="spellStart"/>
      <w:r>
        <w:rPr>
          <w:color w:val="424242"/>
        </w:rPr>
        <w:t>mude</w:t>
      </w:r>
      <w:proofErr w:type="spellEnd"/>
      <w:r>
        <w:rPr>
          <w:color w:val="424242"/>
        </w:rPr>
        <w:t xml:space="preserve"> bin, und nicht wieder </w:t>
      </w:r>
      <w:proofErr w:type="spellStart"/>
      <w:r>
        <w:rPr>
          <w:color w:val="424242"/>
        </w:rPr>
        <w:t>komen</w:t>
      </w:r>
      <w:proofErr w:type="spellEnd"/>
      <w:r>
        <w:rPr>
          <w:color w:val="424242"/>
        </w:rPr>
        <w:t xml:space="preserve"> will, da mir Gott zu helfe. </w:t>
      </w:r>
      <w:proofErr w:type="spellStart"/>
      <w:r>
        <w:rPr>
          <w:color w:val="424242"/>
        </w:rPr>
        <w:t>Uebermorgen</w:t>
      </w:r>
      <w:proofErr w:type="spellEnd"/>
      <w:r>
        <w:rPr>
          <w:color w:val="424242"/>
        </w:rPr>
        <w:t xml:space="preserve"> werde ich gen Merseburg fahren, denn </w:t>
      </w:r>
      <w:proofErr w:type="spellStart"/>
      <w:r>
        <w:rPr>
          <w:color w:val="424242"/>
        </w:rPr>
        <w:t>Furst</w:t>
      </w:r>
      <w:proofErr w:type="spellEnd"/>
      <w:r>
        <w:rPr>
          <w:color w:val="424242"/>
        </w:rPr>
        <w:t xml:space="preserve"> George hat mich sehr </w:t>
      </w:r>
      <w:proofErr w:type="spellStart"/>
      <w:r>
        <w:rPr>
          <w:color w:val="424242"/>
        </w:rPr>
        <w:t>darumb</w:t>
      </w:r>
      <w:proofErr w:type="spellEnd"/>
      <w:r>
        <w:rPr>
          <w:color w:val="424242"/>
        </w:rPr>
        <w:t xml:space="preserve"> lassen bitten</w:t>
      </w:r>
      <w:r>
        <w:rPr>
          <w:rStyle w:val="Endnotenzeichen"/>
          <w:color w:val="424242"/>
        </w:rPr>
        <w:endnoteReference w:id="21"/>
      </w:r>
      <w:r>
        <w:rPr>
          <w:color w:val="424242"/>
        </w:rPr>
        <w:t xml:space="preserve">. Will also </w:t>
      </w:r>
      <w:proofErr w:type="spellStart"/>
      <w:r>
        <w:rPr>
          <w:color w:val="424242"/>
        </w:rPr>
        <w:t>umbherschweifen</w:t>
      </w:r>
      <w:proofErr w:type="spellEnd"/>
      <w:r>
        <w:rPr>
          <w:color w:val="424242"/>
        </w:rPr>
        <w:t xml:space="preserve">, und ehe das </w:t>
      </w:r>
      <w:proofErr w:type="spellStart"/>
      <w:r>
        <w:rPr>
          <w:color w:val="424242"/>
        </w:rPr>
        <w:t>Bettelbrod</w:t>
      </w:r>
      <w:proofErr w:type="spellEnd"/>
      <w:r>
        <w:rPr>
          <w:color w:val="424242"/>
        </w:rPr>
        <w:t xml:space="preserve"> essen, ehe ich mein arm alte letzte Tage mit dem </w:t>
      </w:r>
      <w:proofErr w:type="spellStart"/>
      <w:r>
        <w:rPr>
          <w:color w:val="424242"/>
        </w:rPr>
        <w:t>unordigen</w:t>
      </w:r>
      <w:proofErr w:type="spellEnd"/>
      <w:r>
        <w:rPr>
          <w:color w:val="424242"/>
        </w:rPr>
        <w:t xml:space="preserve"> Wesen zu </w:t>
      </w:r>
      <w:proofErr w:type="spellStart"/>
      <w:r>
        <w:rPr>
          <w:color w:val="424242"/>
        </w:rPr>
        <w:t>Wittemberg</w:t>
      </w:r>
      <w:proofErr w:type="spellEnd"/>
      <w:r>
        <w:rPr>
          <w:color w:val="424242"/>
        </w:rPr>
        <w:t xml:space="preserve"> martern und </w:t>
      </w:r>
      <w:proofErr w:type="spellStart"/>
      <w:r>
        <w:rPr>
          <w:color w:val="424242"/>
        </w:rPr>
        <w:t>verunrugigen</w:t>
      </w:r>
      <w:proofErr w:type="spellEnd"/>
      <w:r>
        <w:rPr>
          <w:color w:val="424242"/>
        </w:rPr>
        <w:t xml:space="preserve"> will, mit Verlust meiner sauren theuren </w:t>
      </w:r>
      <w:proofErr w:type="spellStart"/>
      <w:r>
        <w:rPr>
          <w:color w:val="424242"/>
        </w:rPr>
        <w:t>Erbeit</w:t>
      </w:r>
      <w:proofErr w:type="spellEnd"/>
      <w:r>
        <w:rPr>
          <w:color w:val="424242"/>
        </w:rPr>
        <w:t xml:space="preserve">. Magst solches (wo du </w:t>
      </w:r>
      <w:proofErr w:type="spellStart"/>
      <w:r>
        <w:rPr>
          <w:color w:val="424242"/>
        </w:rPr>
        <w:t>willt</w:t>
      </w:r>
      <w:proofErr w:type="spellEnd"/>
      <w:r>
        <w:rPr>
          <w:color w:val="424242"/>
        </w:rPr>
        <w:t xml:space="preserve">) D. </w:t>
      </w:r>
      <w:proofErr w:type="spellStart"/>
      <w:r>
        <w:rPr>
          <w:color w:val="424242"/>
        </w:rPr>
        <w:t>Pomer</w:t>
      </w:r>
      <w:proofErr w:type="spellEnd"/>
      <w:r>
        <w:rPr>
          <w:color w:val="424242"/>
        </w:rPr>
        <w:t xml:space="preserve"> und Mag. Philipps wissen lassen, und ob D. </w:t>
      </w:r>
      <w:proofErr w:type="spellStart"/>
      <w:r>
        <w:rPr>
          <w:color w:val="424242"/>
        </w:rPr>
        <w:t>Pomer</w:t>
      </w:r>
      <w:proofErr w:type="spellEnd"/>
      <w:r>
        <w:rPr>
          <w:color w:val="424242"/>
        </w:rPr>
        <w:t xml:space="preserve"> wollt hiemit </w:t>
      </w:r>
      <w:proofErr w:type="spellStart"/>
      <w:r>
        <w:rPr>
          <w:color w:val="424242"/>
        </w:rPr>
        <w:t>Wittemberg</w:t>
      </w:r>
      <w:proofErr w:type="spellEnd"/>
      <w:r>
        <w:rPr>
          <w:color w:val="424242"/>
        </w:rPr>
        <w:t xml:space="preserve"> von </w:t>
      </w:r>
      <w:proofErr w:type="spellStart"/>
      <w:r>
        <w:rPr>
          <w:color w:val="424242"/>
        </w:rPr>
        <w:t>meinenwegen</w:t>
      </w:r>
      <w:proofErr w:type="spellEnd"/>
      <w:r>
        <w:rPr>
          <w:color w:val="424242"/>
        </w:rPr>
        <w:t xml:space="preserve"> </w:t>
      </w:r>
      <w:proofErr w:type="spellStart"/>
      <w:r>
        <w:rPr>
          <w:color w:val="424242"/>
        </w:rPr>
        <w:t>gesegnen</w:t>
      </w:r>
      <w:proofErr w:type="spellEnd"/>
      <w:r>
        <w:rPr>
          <w:color w:val="424242"/>
        </w:rPr>
        <w:t xml:space="preserve">; denn ich kann des Zorns und </w:t>
      </w:r>
      <w:proofErr w:type="spellStart"/>
      <w:r>
        <w:rPr>
          <w:color w:val="424242"/>
        </w:rPr>
        <w:t>Unlusts</w:t>
      </w:r>
      <w:proofErr w:type="spellEnd"/>
      <w:r>
        <w:rPr>
          <w:color w:val="424242"/>
        </w:rPr>
        <w:t xml:space="preserve"> nicht länger leiden. Hiemit Gott befohlen, Amen. Dienstag </w:t>
      </w:r>
      <w:proofErr w:type="spellStart"/>
      <w:r>
        <w:rPr>
          <w:color w:val="424242"/>
        </w:rPr>
        <w:t>Knoblochstag</w:t>
      </w:r>
      <w:proofErr w:type="spellEnd"/>
      <w:r>
        <w:rPr>
          <w:rStyle w:val="Endnotenzeichen"/>
          <w:color w:val="424242"/>
        </w:rPr>
        <w:endnoteReference w:id="22"/>
      </w:r>
      <w:r>
        <w:rPr>
          <w:color w:val="424242"/>
        </w:rPr>
        <w:t>, 1545.</w:t>
      </w:r>
    </w:p>
    <w:p w14:paraId="51368779" w14:textId="77777777" w:rsidR="00AB34F8" w:rsidRPr="00D40CCB" w:rsidRDefault="00AB34F8" w:rsidP="00AB34F8">
      <w:pPr>
        <w:pStyle w:val="StandardWeb"/>
        <w:spacing w:before="0" w:beforeAutospacing="0" w:after="360" w:afterAutospacing="0" w:line="408" w:lineRule="atLeast"/>
        <w:jc w:val="both"/>
        <w:rPr>
          <w:color w:val="424242"/>
        </w:rPr>
      </w:pPr>
      <w:r>
        <w:rPr>
          <w:color w:val="424242"/>
        </w:rPr>
        <w:t>Martinus Luther.</w:t>
      </w:r>
    </w:p>
    <w:p w14:paraId="21FBCE41" w14:textId="77777777" w:rsidR="00AB34F8" w:rsidRDefault="00AB34F8" w:rsidP="00AB34F8">
      <w:pPr>
        <w:pStyle w:val="berschrift2"/>
      </w:pPr>
      <w:r w:rsidRPr="004B174B">
        <w:t>AN SEINE FRAU, AUS HALLE VOM 25. JANUAR 1546.</w:t>
      </w:r>
    </w:p>
    <w:p w14:paraId="54244D88" w14:textId="77777777" w:rsidR="00AB34F8" w:rsidRDefault="00AB34F8" w:rsidP="00AB34F8">
      <w:pPr>
        <w:pStyle w:val="StandardWeb"/>
        <w:spacing w:before="0" w:beforeAutospacing="0" w:after="360" w:afterAutospacing="0" w:line="408" w:lineRule="atLeast"/>
        <w:jc w:val="both"/>
        <w:rPr>
          <w:color w:val="424242"/>
        </w:rPr>
      </w:pPr>
      <w:r>
        <w:rPr>
          <w:rStyle w:val="Hervorhebung"/>
          <w:color w:val="424242"/>
        </w:rPr>
        <w:t>Von der letzten Reise.</w:t>
      </w:r>
    </w:p>
    <w:p w14:paraId="0FBF43E9" w14:textId="77777777" w:rsidR="00AB34F8" w:rsidRDefault="00AB34F8" w:rsidP="00AB34F8">
      <w:pPr>
        <w:pStyle w:val="StandardWeb"/>
        <w:spacing w:before="0" w:beforeAutospacing="0" w:after="360" w:afterAutospacing="0" w:line="408" w:lineRule="atLeast"/>
        <w:jc w:val="both"/>
        <w:rPr>
          <w:color w:val="424242"/>
        </w:rPr>
      </w:pPr>
      <w:r>
        <w:rPr>
          <w:color w:val="424242"/>
        </w:rPr>
        <w:t>Meiner freundlichen lieben Käthen Lutherin zu Wittenberg zu Handen rc.</w:t>
      </w:r>
    </w:p>
    <w:p w14:paraId="379CEB88" w14:textId="77777777" w:rsidR="00AB34F8" w:rsidRDefault="00AB34F8" w:rsidP="00AB34F8">
      <w:pPr>
        <w:pStyle w:val="StandardWeb"/>
        <w:spacing w:before="0" w:beforeAutospacing="0" w:after="360" w:afterAutospacing="0" w:line="408" w:lineRule="atLeast"/>
        <w:jc w:val="both"/>
        <w:rPr>
          <w:color w:val="424242"/>
        </w:rPr>
      </w:pPr>
      <w:r>
        <w:rPr>
          <w:color w:val="424242"/>
        </w:rPr>
        <w:t xml:space="preserve">Gnad und Friede im Heim, Liebe Käthe! Wir sind heute </w:t>
      </w:r>
      <w:proofErr w:type="spellStart"/>
      <w:r>
        <w:rPr>
          <w:color w:val="424242"/>
        </w:rPr>
        <w:t>umb</w:t>
      </w:r>
      <w:proofErr w:type="spellEnd"/>
      <w:r>
        <w:rPr>
          <w:color w:val="424242"/>
        </w:rPr>
        <w:t xml:space="preserve"> acht Uhr zu Halle ankommen, aber nach Eisleben nicht gefahren; denn es begegnete uns eine große Wiedertäuferin mit Wasserwogen und großen Eisschollen, die das Land </w:t>
      </w:r>
      <w:proofErr w:type="spellStart"/>
      <w:r>
        <w:rPr>
          <w:color w:val="424242"/>
        </w:rPr>
        <w:t>bedeckete</w:t>
      </w:r>
      <w:proofErr w:type="spellEnd"/>
      <w:r>
        <w:rPr>
          <w:color w:val="424242"/>
        </w:rPr>
        <w:t xml:space="preserve">, die </w:t>
      </w:r>
      <w:proofErr w:type="spellStart"/>
      <w:r>
        <w:rPr>
          <w:color w:val="424242"/>
        </w:rPr>
        <w:t>drauete</w:t>
      </w:r>
      <w:proofErr w:type="spellEnd"/>
      <w:r>
        <w:rPr>
          <w:color w:val="424242"/>
        </w:rPr>
        <w:t xml:space="preserve"> uns mit der Wiedertaufe. So konnten wir auch nicht wieder zurück kommen von wegen der </w:t>
      </w:r>
      <w:proofErr w:type="spellStart"/>
      <w:r>
        <w:rPr>
          <w:color w:val="424242"/>
        </w:rPr>
        <w:t>Mulda</w:t>
      </w:r>
      <w:proofErr w:type="spellEnd"/>
      <w:r>
        <w:rPr>
          <w:color w:val="424242"/>
        </w:rPr>
        <w:t xml:space="preserve">, mußten also zu Halle zwischen den Wassern stille liegen. Nicht daß uns darnach durstete zu trinken, sondern nahmen gut </w:t>
      </w:r>
      <w:proofErr w:type="spellStart"/>
      <w:r>
        <w:rPr>
          <w:color w:val="424242"/>
        </w:rPr>
        <w:t>torgisch</w:t>
      </w:r>
      <w:proofErr w:type="spellEnd"/>
      <w:r>
        <w:rPr>
          <w:color w:val="424242"/>
        </w:rPr>
        <w:t xml:space="preserve"> Bier und guten rheinischen Wein dafür, damit labeten und trösteten wir uns dieweil, ob die Saale wollte wieder auszürnen. Dann weil die Leute und Fuhrmeister, auch wir selbst </w:t>
      </w:r>
      <w:proofErr w:type="spellStart"/>
      <w:r>
        <w:rPr>
          <w:color w:val="424242"/>
        </w:rPr>
        <w:t>zaghaftig</w:t>
      </w:r>
      <w:proofErr w:type="spellEnd"/>
      <w:r>
        <w:rPr>
          <w:color w:val="424242"/>
        </w:rPr>
        <w:t xml:space="preserve"> waren, haben wir uns nicht wollen in das Wasser begeben, und Gott versuchen; denn der Teufel ist uns gram, und wohnet im Wasser, und ist besser verwahret denn beklaget, und ist ohne Noth, daß wir dem Papst </w:t>
      </w:r>
      <w:proofErr w:type="spellStart"/>
      <w:r>
        <w:rPr>
          <w:color w:val="424242"/>
        </w:rPr>
        <w:t>sampt</w:t>
      </w:r>
      <w:proofErr w:type="spellEnd"/>
      <w:r>
        <w:rPr>
          <w:color w:val="424242"/>
        </w:rPr>
        <w:t xml:space="preserve"> seinen </w:t>
      </w:r>
      <w:proofErr w:type="spellStart"/>
      <w:r>
        <w:rPr>
          <w:color w:val="424242"/>
        </w:rPr>
        <w:t>Schupen</w:t>
      </w:r>
      <w:proofErr w:type="spellEnd"/>
      <w:r>
        <w:rPr>
          <w:color w:val="424242"/>
        </w:rPr>
        <w:t xml:space="preserve"> eine Narrenfreude machen sollten. Ich hätte nicht gemeinet, daß die Saale eine solche </w:t>
      </w:r>
      <w:proofErr w:type="spellStart"/>
      <w:r>
        <w:rPr>
          <w:color w:val="424242"/>
        </w:rPr>
        <w:t>Sodt</w:t>
      </w:r>
      <w:proofErr w:type="spellEnd"/>
      <w:r>
        <w:rPr>
          <w:color w:val="424242"/>
        </w:rPr>
        <w:t xml:space="preserve"> machen könnte, daß sie über Steinwege und alles so rumpeln sollte. Itzo nicht mehr, denn betet für uns und seyd fromm. Ich halte, wärest du hie gewesen, so hättest du uns auch also zu thun gerathen, so hätten wir deinem Rathe auch einmal gefolget. Hiermit Gott befohlen, Amen. Zu Halle am St. Paulus Bekehrungstage, Anno 1546.</w:t>
      </w:r>
    </w:p>
    <w:p w14:paraId="141EE780" w14:textId="0E4699F9" w:rsidR="00425B69" w:rsidRDefault="00AB34F8" w:rsidP="00AB34F8">
      <w:pPr>
        <w:rPr>
          <w:color w:val="424242"/>
        </w:rPr>
      </w:pPr>
      <w:r>
        <w:rPr>
          <w:color w:val="424242"/>
        </w:rPr>
        <w:t>Martinus Luther, D.</w:t>
      </w:r>
    </w:p>
    <w:p w14:paraId="65EB8694" w14:textId="77777777" w:rsidR="00840C3F" w:rsidRDefault="00840C3F" w:rsidP="00840C3F">
      <w:pPr>
        <w:pStyle w:val="berschrift2"/>
      </w:pPr>
      <w:r w:rsidRPr="004B174B">
        <w:t>AN SEINE FRAU, AUS EISLEBEN VOM 1. FEBRUAR 1546.</w:t>
      </w:r>
    </w:p>
    <w:p w14:paraId="1796C6B1" w14:textId="77777777" w:rsidR="00840C3F" w:rsidRDefault="00840C3F" w:rsidP="00840C3F">
      <w:pPr>
        <w:pStyle w:val="StandardWeb"/>
        <w:spacing w:before="0" w:beforeAutospacing="0" w:after="360" w:afterAutospacing="0" w:line="408" w:lineRule="atLeast"/>
        <w:jc w:val="both"/>
        <w:rPr>
          <w:color w:val="424242"/>
        </w:rPr>
      </w:pPr>
      <w:r>
        <w:rPr>
          <w:rStyle w:val="Hervorhebung"/>
          <w:color w:val="424242"/>
        </w:rPr>
        <w:t>Nachricht über die glückliche Ankunft in Eisleben.</w:t>
      </w:r>
    </w:p>
    <w:p w14:paraId="0E512F7F" w14:textId="77777777" w:rsidR="00840C3F" w:rsidRDefault="00840C3F" w:rsidP="00840C3F">
      <w:pPr>
        <w:pStyle w:val="StandardWeb"/>
        <w:spacing w:before="0" w:beforeAutospacing="0" w:after="360" w:afterAutospacing="0" w:line="408" w:lineRule="atLeast"/>
        <w:jc w:val="both"/>
        <w:rPr>
          <w:color w:val="424242"/>
        </w:rPr>
      </w:pPr>
      <w:r>
        <w:rPr>
          <w:color w:val="424242"/>
        </w:rPr>
        <w:t xml:space="preserve">Meiner herzlieben Hausfrauen </w:t>
      </w:r>
      <w:proofErr w:type="spellStart"/>
      <w:r>
        <w:rPr>
          <w:color w:val="424242"/>
        </w:rPr>
        <w:t>Katharin</w:t>
      </w:r>
      <w:proofErr w:type="spellEnd"/>
      <w:r>
        <w:rPr>
          <w:color w:val="424242"/>
        </w:rPr>
        <w:t xml:space="preserve"> Lutherin </w:t>
      </w:r>
      <w:proofErr w:type="spellStart"/>
      <w:r>
        <w:rPr>
          <w:color w:val="424242"/>
        </w:rPr>
        <w:t>Doctorin</w:t>
      </w:r>
      <w:proofErr w:type="spellEnd"/>
      <w:r>
        <w:rPr>
          <w:color w:val="424242"/>
        </w:rPr>
        <w:t xml:space="preserve"> </w:t>
      </w:r>
      <w:proofErr w:type="spellStart"/>
      <w:r>
        <w:rPr>
          <w:color w:val="424242"/>
        </w:rPr>
        <w:t>Zulsdorferin</w:t>
      </w:r>
      <w:proofErr w:type="spellEnd"/>
      <w:r>
        <w:rPr>
          <w:color w:val="424242"/>
        </w:rPr>
        <w:t xml:space="preserve">, </w:t>
      </w:r>
      <w:proofErr w:type="spellStart"/>
      <w:r>
        <w:rPr>
          <w:color w:val="424242"/>
        </w:rPr>
        <w:t>Säumärkterin</w:t>
      </w:r>
      <w:proofErr w:type="spellEnd"/>
      <w:r>
        <w:rPr>
          <w:color w:val="424242"/>
        </w:rPr>
        <w:t xml:space="preserve"> und was sie mehr seyn kann.</w:t>
      </w:r>
    </w:p>
    <w:p w14:paraId="5B97E1A5" w14:textId="77777777" w:rsidR="00840C3F" w:rsidRDefault="00840C3F" w:rsidP="00840C3F">
      <w:pPr>
        <w:pStyle w:val="StandardWeb"/>
        <w:spacing w:before="0" w:beforeAutospacing="0" w:after="360" w:afterAutospacing="0" w:line="408" w:lineRule="atLeast"/>
        <w:jc w:val="both"/>
        <w:rPr>
          <w:color w:val="424242"/>
        </w:rPr>
      </w:pPr>
      <w:r>
        <w:rPr>
          <w:color w:val="424242"/>
        </w:rPr>
        <w:t xml:space="preserve">Gnade und Friede in Christo, und meine alte arme Liebe, und, wie ich weiß, unkräftige, </w:t>
      </w:r>
      <w:proofErr w:type="spellStart"/>
      <w:r>
        <w:rPr>
          <w:color w:val="424242"/>
        </w:rPr>
        <w:t>zuvorn</w:t>
      </w:r>
      <w:proofErr w:type="spellEnd"/>
      <w:r>
        <w:rPr>
          <w:color w:val="424242"/>
        </w:rPr>
        <w:t xml:space="preserve">. Liebe Käthe! Ich bin ja schwach gewest auf dem Wege hart </w:t>
      </w:r>
      <w:proofErr w:type="spellStart"/>
      <w:r>
        <w:rPr>
          <w:color w:val="424242"/>
        </w:rPr>
        <w:t>fur</w:t>
      </w:r>
      <w:proofErr w:type="spellEnd"/>
      <w:r>
        <w:rPr>
          <w:color w:val="424242"/>
        </w:rPr>
        <w:t xml:space="preserve"> Eisleben, das war meine Schuld. Aber wenn du wärest da gewesen, so hättest du gesagt, es wäre der Juden oder ihres Gottes Schuld gewest. Denn wir mußten durch ein Dorf hart </w:t>
      </w:r>
      <w:proofErr w:type="spellStart"/>
      <w:r>
        <w:rPr>
          <w:color w:val="424242"/>
        </w:rPr>
        <w:t>fur</w:t>
      </w:r>
      <w:proofErr w:type="spellEnd"/>
      <w:r>
        <w:rPr>
          <w:color w:val="424242"/>
        </w:rPr>
        <w:t xml:space="preserve"> Eisleben</w:t>
      </w:r>
      <w:r>
        <w:rPr>
          <w:rStyle w:val="Endnotenzeichen"/>
          <w:color w:val="424242"/>
        </w:rPr>
        <w:endnoteReference w:id="23"/>
      </w:r>
      <w:r>
        <w:rPr>
          <w:color w:val="424242"/>
        </w:rPr>
        <w:t xml:space="preserve">, da viel Juden inne wohnten; vielleicht haben sie mich so hart angeblasen. </w:t>
      </w:r>
      <w:proofErr w:type="spellStart"/>
      <w:r>
        <w:rPr>
          <w:color w:val="424242"/>
        </w:rPr>
        <w:t>Eo</w:t>
      </w:r>
      <w:proofErr w:type="spellEnd"/>
      <w:r>
        <w:rPr>
          <w:color w:val="424242"/>
        </w:rPr>
        <w:t xml:space="preserve"> sind hie in der Stadt Eisleben itzt diese Stunde über 50 Juden </w:t>
      </w:r>
      <w:proofErr w:type="spellStart"/>
      <w:r>
        <w:rPr>
          <w:color w:val="424242"/>
        </w:rPr>
        <w:t>wohnhaftig</w:t>
      </w:r>
      <w:proofErr w:type="spellEnd"/>
      <w:r>
        <w:rPr>
          <w:color w:val="424242"/>
        </w:rPr>
        <w:t xml:space="preserve">. Und wahr ists, da ich bey dem Dorf war, ging mir ein solch kalter Wind hinten in Wagen ein auf meinen Kopf durchs </w:t>
      </w:r>
      <w:proofErr w:type="spellStart"/>
      <w:r>
        <w:rPr>
          <w:color w:val="424242"/>
        </w:rPr>
        <w:t>Baret</w:t>
      </w:r>
      <w:proofErr w:type="spellEnd"/>
      <w:r>
        <w:rPr>
          <w:color w:val="424242"/>
        </w:rPr>
        <w:t>, als wollt mirs das Hirn zu Eis machen.</w:t>
      </w:r>
    </w:p>
    <w:p w14:paraId="6CB84DDB" w14:textId="77777777" w:rsidR="00840C3F" w:rsidRDefault="00840C3F" w:rsidP="00840C3F">
      <w:pPr>
        <w:pStyle w:val="StandardWeb"/>
        <w:spacing w:before="0" w:beforeAutospacing="0" w:after="360" w:afterAutospacing="0" w:line="408" w:lineRule="atLeast"/>
        <w:jc w:val="both"/>
        <w:rPr>
          <w:color w:val="424242"/>
        </w:rPr>
      </w:pPr>
      <w:proofErr w:type="spellStart"/>
      <w:r>
        <w:rPr>
          <w:color w:val="424242"/>
        </w:rPr>
        <w:t>Solchs</w:t>
      </w:r>
      <w:proofErr w:type="spellEnd"/>
      <w:r>
        <w:rPr>
          <w:color w:val="424242"/>
        </w:rPr>
        <w:t xml:space="preserve"> mag mm zum Schwindel etwas haben geholfen; aber itzt bin ich Gott Lob wohl geschickt, ausgenommen, daß die schonen Frauen mich so hart anfechten, daß ich wider [weder] Sorge noch Furcht habe </w:t>
      </w:r>
      <w:proofErr w:type="spellStart"/>
      <w:r>
        <w:rPr>
          <w:color w:val="424242"/>
        </w:rPr>
        <w:t>fur</w:t>
      </w:r>
      <w:proofErr w:type="spellEnd"/>
      <w:r>
        <w:rPr>
          <w:color w:val="424242"/>
        </w:rPr>
        <w:t xml:space="preserve"> aller Unkeuschheit.</w:t>
      </w:r>
    </w:p>
    <w:p w14:paraId="758FBF5E" w14:textId="77777777" w:rsidR="00840C3F" w:rsidRDefault="00840C3F" w:rsidP="00840C3F">
      <w:pPr>
        <w:pStyle w:val="StandardWeb"/>
        <w:spacing w:before="0" w:beforeAutospacing="0" w:after="360" w:afterAutospacing="0" w:line="408" w:lineRule="atLeast"/>
        <w:jc w:val="both"/>
        <w:rPr>
          <w:color w:val="424242"/>
        </w:rPr>
      </w:pPr>
      <w:r>
        <w:rPr>
          <w:color w:val="424242"/>
        </w:rPr>
        <w:t>Wenn die Hauptsachen geschlichtet wären, so muß ich mich dranlegen die Juden zu vertreiben. Graf Albrecht ist ihnen feind, und hat sie schon Preis gegeben, aber niemand thut ihn noch nicht. Wills Gott, ich will auf der Kanzel Graf Albrecht helfen und sie auch Preis geben</w:t>
      </w:r>
      <w:r>
        <w:rPr>
          <w:rStyle w:val="Endnotenzeichen"/>
          <w:color w:val="424242"/>
        </w:rPr>
        <w:endnoteReference w:id="24"/>
      </w:r>
      <w:r>
        <w:rPr>
          <w:color w:val="424242"/>
        </w:rPr>
        <w:t>.</w:t>
      </w:r>
    </w:p>
    <w:p w14:paraId="26AD803F" w14:textId="77777777" w:rsidR="00840C3F" w:rsidRDefault="00840C3F" w:rsidP="00840C3F">
      <w:pPr>
        <w:pStyle w:val="StandardWeb"/>
        <w:spacing w:before="0" w:beforeAutospacing="0" w:after="360" w:afterAutospacing="0" w:line="408" w:lineRule="atLeast"/>
        <w:jc w:val="both"/>
        <w:rPr>
          <w:color w:val="424242"/>
        </w:rPr>
      </w:pPr>
      <w:r>
        <w:rPr>
          <w:color w:val="424242"/>
        </w:rPr>
        <w:t xml:space="preserve">Ich trinke </w:t>
      </w:r>
      <w:proofErr w:type="spellStart"/>
      <w:r>
        <w:rPr>
          <w:color w:val="424242"/>
        </w:rPr>
        <w:t>Neunburgisch</w:t>
      </w:r>
      <w:proofErr w:type="spellEnd"/>
      <w:r>
        <w:rPr>
          <w:color w:val="424242"/>
        </w:rPr>
        <w:t xml:space="preserve"> Bier fast des Schmacks, den du von Mansfeld mir etwa hast gelobet. Es gefällt mir wohl, macht mir auch des Morgens wohl drey </w:t>
      </w:r>
      <w:proofErr w:type="spellStart"/>
      <w:r>
        <w:rPr>
          <w:color w:val="424242"/>
        </w:rPr>
        <w:t>Stuelen</w:t>
      </w:r>
      <w:proofErr w:type="spellEnd"/>
      <w:r>
        <w:rPr>
          <w:color w:val="424242"/>
        </w:rPr>
        <w:t xml:space="preserve"> in </w:t>
      </w:r>
      <w:proofErr w:type="spellStart"/>
      <w:r>
        <w:rPr>
          <w:color w:val="424242"/>
        </w:rPr>
        <w:t>dreyen</w:t>
      </w:r>
      <w:proofErr w:type="spellEnd"/>
      <w:r>
        <w:rPr>
          <w:color w:val="424242"/>
        </w:rPr>
        <w:t xml:space="preserve"> Stunden.</w:t>
      </w:r>
    </w:p>
    <w:p w14:paraId="691DB78B" w14:textId="77777777" w:rsidR="00840C3F" w:rsidRDefault="00840C3F" w:rsidP="00840C3F">
      <w:pPr>
        <w:pStyle w:val="StandardWeb"/>
        <w:spacing w:before="0" w:beforeAutospacing="0" w:after="360" w:afterAutospacing="0" w:line="408" w:lineRule="atLeast"/>
        <w:jc w:val="both"/>
        <w:rPr>
          <w:color w:val="424242"/>
        </w:rPr>
      </w:pPr>
      <w:r>
        <w:rPr>
          <w:color w:val="424242"/>
        </w:rPr>
        <w:t xml:space="preserve">Deine </w:t>
      </w:r>
      <w:proofErr w:type="spellStart"/>
      <w:r>
        <w:rPr>
          <w:color w:val="424242"/>
        </w:rPr>
        <w:t>Sohnichen</w:t>
      </w:r>
      <w:proofErr w:type="spellEnd"/>
      <w:r>
        <w:rPr>
          <w:color w:val="424242"/>
        </w:rPr>
        <w:t xml:space="preserve"> sind von Mansfeld gefahren ehegestern, weil sie Hans von Jena so demüthiglich gebeten hatte; weiß nicht, was sie da machen. Wenns kalt wäre, so mochten sie helfen frieren. Nun es warm ist, konnten sie wohl was anders thun oder leiden, wie es ihnen gefället. Hiemit Gott befohlen samt allem Hause, und grüße alle Tischgesellen, </w:t>
      </w:r>
      <w:proofErr w:type="spellStart"/>
      <w:r>
        <w:rPr>
          <w:color w:val="424242"/>
        </w:rPr>
        <w:t>Virgilia</w:t>
      </w:r>
      <w:proofErr w:type="spellEnd"/>
      <w:r>
        <w:rPr>
          <w:color w:val="424242"/>
        </w:rPr>
        <w:t xml:space="preserve"> </w:t>
      </w:r>
      <w:proofErr w:type="spellStart"/>
      <w:r>
        <w:rPr>
          <w:color w:val="424242"/>
        </w:rPr>
        <w:t>Purificationis</w:t>
      </w:r>
      <w:proofErr w:type="spellEnd"/>
      <w:r>
        <w:rPr>
          <w:color w:val="424242"/>
        </w:rPr>
        <w:t>, 1546.</w:t>
      </w:r>
    </w:p>
    <w:p w14:paraId="3417345A" w14:textId="77777777" w:rsidR="00840C3F" w:rsidRDefault="00840C3F" w:rsidP="00840C3F">
      <w:pPr>
        <w:pStyle w:val="StandardWeb"/>
        <w:spacing w:before="0" w:beforeAutospacing="0" w:after="360" w:afterAutospacing="0" w:line="408" w:lineRule="atLeast"/>
        <w:jc w:val="both"/>
        <w:rPr>
          <w:color w:val="424242"/>
        </w:rPr>
      </w:pPr>
      <w:r>
        <w:rPr>
          <w:color w:val="424242"/>
        </w:rPr>
        <w:t>M. L. Dein alten Liebchen.</w:t>
      </w:r>
    </w:p>
    <w:p w14:paraId="1C436366" w14:textId="77777777" w:rsidR="0025199A" w:rsidRDefault="0025199A" w:rsidP="0025199A">
      <w:pPr>
        <w:pStyle w:val="berschrift2"/>
      </w:pPr>
      <w:r w:rsidRPr="008C4A3B">
        <w:t>AN SEINE FRAU, AUS EISLEBEN VOM 6. FEBRUAR 1546.</w:t>
      </w:r>
    </w:p>
    <w:p w14:paraId="6048FBB2" w14:textId="77777777" w:rsidR="0025199A" w:rsidRDefault="0025199A" w:rsidP="0025199A">
      <w:pPr>
        <w:pStyle w:val="StandardWeb"/>
        <w:spacing w:before="0" w:beforeAutospacing="0" w:after="360" w:afterAutospacing="0" w:line="408" w:lineRule="atLeast"/>
        <w:jc w:val="both"/>
        <w:rPr>
          <w:color w:val="424242"/>
        </w:rPr>
      </w:pPr>
      <w:r>
        <w:rPr>
          <w:rStyle w:val="Hervorhebung"/>
          <w:color w:val="424242"/>
        </w:rPr>
        <w:t>Klage über die verdrießlichen Streitigkeiten unter den Grafen zu Mansfeld, die er schlichten sollte.</w:t>
      </w:r>
    </w:p>
    <w:p w14:paraId="6AECCBFB" w14:textId="77777777" w:rsidR="0025199A" w:rsidRDefault="0025199A" w:rsidP="0025199A">
      <w:pPr>
        <w:pStyle w:val="StandardWeb"/>
        <w:spacing w:before="0" w:beforeAutospacing="0" w:after="360" w:afterAutospacing="0" w:line="408" w:lineRule="atLeast"/>
        <w:jc w:val="both"/>
        <w:rPr>
          <w:color w:val="424242"/>
        </w:rPr>
      </w:pPr>
      <w:r>
        <w:rPr>
          <w:color w:val="424242"/>
        </w:rPr>
        <w:t xml:space="preserve">Der tiefgelehrten Frauen </w:t>
      </w:r>
      <w:proofErr w:type="spellStart"/>
      <w:r>
        <w:rPr>
          <w:color w:val="424242"/>
        </w:rPr>
        <w:t>Katharin</w:t>
      </w:r>
      <w:proofErr w:type="spellEnd"/>
      <w:r>
        <w:rPr>
          <w:color w:val="424242"/>
        </w:rPr>
        <w:t xml:space="preserve"> Lutherin, meiner gnädigen Hausfrauen zu Wittenberg.</w:t>
      </w:r>
    </w:p>
    <w:p w14:paraId="195A40BD" w14:textId="77777777" w:rsidR="0025199A" w:rsidRDefault="0025199A" w:rsidP="0025199A">
      <w:pPr>
        <w:pStyle w:val="StandardWeb"/>
        <w:spacing w:before="0" w:beforeAutospacing="0" w:after="360" w:afterAutospacing="0" w:line="408" w:lineRule="atLeast"/>
        <w:jc w:val="both"/>
        <w:rPr>
          <w:color w:val="424242"/>
        </w:rPr>
      </w:pPr>
      <w:r>
        <w:rPr>
          <w:color w:val="424242"/>
        </w:rPr>
        <w:t xml:space="preserve">Gnad und Fried. Liebe Käthe! Wir sitzen hie und lassen uns martern, und wären wohl gern davon; aber es kann noch nicht seyn, als mich dünkt, in acht Tagen. M. Philipps magst du sagen, daß er seine </w:t>
      </w:r>
      <w:proofErr w:type="spellStart"/>
      <w:r>
        <w:rPr>
          <w:color w:val="424242"/>
        </w:rPr>
        <w:t>Postill</w:t>
      </w:r>
      <w:proofErr w:type="spellEnd"/>
      <w:r>
        <w:rPr>
          <w:color w:val="424242"/>
        </w:rPr>
        <w:t xml:space="preserve"> </w:t>
      </w:r>
      <w:proofErr w:type="spellStart"/>
      <w:r>
        <w:rPr>
          <w:color w:val="424242"/>
        </w:rPr>
        <w:t>corrigire</w:t>
      </w:r>
      <w:proofErr w:type="spellEnd"/>
      <w:r>
        <w:rPr>
          <w:color w:val="424242"/>
        </w:rPr>
        <w:t xml:space="preserve">; denn er hat nicht verstanden, </w:t>
      </w:r>
      <w:proofErr w:type="spellStart"/>
      <w:r>
        <w:rPr>
          <w:color w:val="424242"/>
        </w:rPr>
        <w:t>warumb</w:t>
      </w:r>
      <w:proofErr w:type="spellEnd"/>
      <w:r>
        <w:rPr>
          <w:color w:val="424242"/>
        </w:rPr>
        <w:t xml:space="preserve"> der Herr im Evangelio die </w:t>
      </w:r>
      <w:proofErr w:type="spellStart"/>
      <w:r>
        <w:rPr>
          <w:color w:val="424242"/>
        </w:rPr>
        <w:t>Reichthumb</w:t>
      </w:r>
      <w:proofErr w:type="spellEnd"/>
      <w:r>
        <w:rPr>
          <w:color w:val="424242"/>
        </w:rPr>
        <w:t xml:space="preserve"> Dornen nennt. Hie ist die Schule, da man </w:t>
      </w:r>
      <w:proofErr w:type="spellStart"/>
      <w:r>
        <w:rPr>
          <w:color w:val="424242"/>
        </w:rPr>
        <w:t>solchs</w:t>
      </w:r>
      <w:proofErr w:type="spellEnd"/>
      <w:r>
        <w:rPr>
          <w:color w:val="424242"/>
        </w:rPr>
        <w:t xml:space="preserve"> verstehen lernt. Aber mir grauet, daß allewege in der h. Schrift den Dornen das Feuer </w:t>
      </w:r>
      <w:proofErr w:type="spellStart"/>
      <w:r>
        <w:rPr>
          <w:color w:val="424242"/>
        </w:rPr>
        <w:t>gedrauet</w:t>
      </w:r>
      <w:proofErr w:type="spellEnd"/>
      <w:r>
        <w:rPr>
          <w:color w:val="424242"/>
        </w:rPr>
        <w:t xml:space="preserve"> wird, </w:t>
      </w:r>
      <w:proofErr w:type="spellStart"/>
      <w:r>
        <w:rPr>
          <w:color w:val="424242"/>
        </w:rPr>
        <w:t>darumb</w:t>
      </w:r>
      <w:proofErr w:type="spellEnd"/>
      <w:r>
        <w:rPr>
          <w:color w:val="424242"/>
        </w:rPr>
        <w:t xml:space="preserve"> ich desto großer Geduld habe, ob ich mit Gottes </w:t>
      </w:r>
      <w:proofErr w:type="spellStart"/>
      <w:r>
        <w:rPr>
          <w:color w:val="424242"/>
        </w:rPr>
        <w:t>Hulfe</w:t>
      </w:r>
      <w:proofErr w:type="spellEnd"/>
      <w:r>
        <w:rPr>
          <w:color w:val="424242"/>
        </w:rPr>
        <w:t xml:space="preserve"> mochte etwas Guts ausrichten. Deine </w:t>
      </w:r>
      <w:proofErr w:type="spellStart"/>
      <w:r>
        <w:rPr>
          <w:color w:val="424242"/>
        </w:rPr>
        <w:t>Sohnechen</w:t>
      </w:r>
      <w:proofErr w:type="spellEnd"/>
      <w:r>
        <w:rPr>
          <w:color w:val="424242"/>
        </w:rPr>
        <w:t xml:space="preserve"> sind noch zu Mansfeld. Sonst haben zu fressen und saufen gnug, und hätten gute Tage, wenn der verdrießliche Handel thät. Mich </w:t>
      </w:r>
      <w:proofErr w:type="spellStart"/>
      <w:r>
        <w:rPr>
          <w:color w:val="424242"/>
        </w:rPr>
        <w:t>dunkt</w:t>
      </w:r>
      <w:proofErr w:type="spellEnd"/>
      <w:r>
        <w:rPr>
          <w:color w:val="424242"/>
        </w:rPr>
        <w:t xml:space="preserve">, der Teufel spotte unser, Gott </w:t>
      </w:r>
      <w:proofErr w:type="spellStart"/>
      <w:r>
        <w:rPr>
          <w:color w:val="424242"/>
        </w:rPr>
        <w:t>woll</w:t>
      </w:r>
      <w:proofErr w:type="spellEnd"/>
      <w:r>
        <w:rPr>
          <w:color w:val="424242"/>
        </w:rPr>
        <w:t xml:space="preserve"> ihn wieder spotten, Amen. Bittet </w:t>
      </w:r>
      <w:proofErr w:type="spellStart"/>
      <w:r>
        <w:rPr>
          <w:color w:val="424242"/>
        </w:rPr>
        <w:t>fur</w:t>
      </w:r>
      <w:proofErr w:type="spellEnd"/>
      <w:r>
        <w:rPr>
          <w:color w:val="424242"/>
        </w:rPr>
        <w:t xml:space="preserve"> uns. Der Bote </w:t>
      </w:r>
      <w:proofErr w:type="spellStart"/>
      <w:r>
        <w:rPr>
          <w:color w:val="424242"/>
        </w:rPr>
        <w:t>eilete</w:t>
      </w:r>
      <w:proofErr w:type="spellEnd"/>
      <w:r>
        <w:rPr>
          <w:color w:val="424242"/>
        </w:rPr>
        <w:t xml:space="preserve"> sehr. Am S. Dorotheentage, 1546.</w:t>
      </w:r>
    </w:p>
    <w:p w14:paraId="36726382" w14:textId="77777777" w:rsidR="0025199A" w:rsidRPr="008C4A3B" w:rsidRDefault="0025199A" w:rsidP="0025199A">
      <w:pPr>
        <w:pStyle w:val="StandardWeb"/>
        <w:spacing w:before="0" w:beforeAutospacing="0" w:after="360" w:afterAutospacing="0" w:line="408" w:lineRule="atLeast"/>
        <w:jc w:val="both"/>
        <w:rPr>
          <w:color w:val="424242"/>
        </w:rPr>
      </w:pPr>
      <w:r>
        <w:rPr>
          <w:color w:val="424242"/>
        </w:rPr>
        <w:t>Martinus Luther D.</w:t>
      </w:r>
    </w:p>
    <w:p w14:paraId="3DA54218" w14:textId="77777777" w:rsidR="0025199A" w:rsidRDefault="0025199A" w:rsidP="0025199A">
      <w:pPr>
        <w:pStyle w:val="berschrift2"/>
      </w:pPr>
      <w:r w:rsidRPr="008C4A3B">
        <w:t>AN SEINE FRAU, AUS EISLEBEN VOM 7. FEBRUAR 1546.</w:t>
      </w:r>
    </w:p>
    <w:p w14:paraId="07E56BF6" w14:textId="77777777" w:rsidR="0025199A" w:rsidRDefault="0025199A" w:rsidP="0025199A">
      <w:pPr>
        <w:pStyle w:val="StandardWeb"/>
        <w:spacing w:before="0" w:beforeAutospacing="0" w:after="360" w:afterAutospacing="0" w:line="408" w:lineRule="atLeast"/>
        <w:jc w:val="both"/>
        <w:rPr>
          <w:color w:val="424242"/>
        </w:rPr>
      </w:pPr>
      <w:r>
        <w:rPr>
          <w:rStyle w:val="Hervorhebung"/>
          <w:color w:val="424242"/>
        </w:rPr>
        <w:t>Weitere Nachrichten und Klagen.</w:t>
      </w:r>
    </w:p>
    <w:p w14:paraId="076B7CA9" w14:textId="77777777" w:rsidR="0025199A" w:rsidRDefault="0025199A" w:rsidP="0025199A">
      <w:pPr>
        <w:pStyle w:val="StandardWeb"/>
        <w:spacing w:before="0" w:beforeAutospacing="0" w:after="360" w:afterAutospacing="0" w:line="408" w:lineRule="atLeast"/>
        <w:jc w:val="both"/>
        <w:rPr>
          <w:color w:val="424242"/>
        </w:rPr>
      </w:pPr>
      <w:r>
        <w:rPr>
          <w:color w:val="424242"/>
        </w:rPr>
        <w:t xml:space="preserve">Meiner lieben Hausfrauen Katherin Lutherin, </w:t>
      </w:r>
      <w:proofErr w:type="spellStart"/>
      <w:r>
        <w:rPr>
          <w:color w:val="424242"/>
        </w:rPr>
        <w:t>Doctorin</w:t>
      </w:r>
      <w:proofErr w:type="spellEnd"/>
      <w:r>
        <w:rPr>
          <w:color w:val="424242"/>
        </w:rPr>
        <w:t xml:space="preserve">, </w:t>
      </w:r>
      <w:proofErr w:type="spellStart"/>
      <w:r>
        <w:rPr>
          <w:color w:val="424242"/>
        </w:rPr>
        <w:t>Selbsmartyrin</w:t>
      </w:r>
      <w:proofErr w:type="spellEnd"/>
      <w:r>
        <w:rPr>
          <w:rStyle w:val="Endnotenzeichen"/>
          <w:color w:val="424242"/>
        </w:rPr>
        <w:endnoteReference w:id="25"/>
      </w:r>
      <w:r>
        <w:rPr>
          <w:color w:val="424242"/>
        </w:rPr>
        <w:t xml:space="preserve"> zu Wittenberg, meiner gnädigen Frauen zu Handen und Fußen.</w:t>
      </w:r>
    </w:p>
    <w:p w14:paraId="419A0D07" w14:textId="77777777" w:rsidR="0025199A" w:rsidRDefault="0025199A" w:rsidP="0025199A">
      <w:pPr>
        <w:pStyle w:val="StandardWeb"/>
        <w:spacing w:before="0" w:beforeAutospacing="0" w:after="360" w:afterAutospacing="0" w:line="408" w:lineRule="atLeast"/>
        <w:jc w:val="both"/>
        <w:rPr>
          <w:color w:val="424242"/>
        </w:rPr>
      </w:pPr>
      <w:r>
        <w:rPr>
          <w:color w:val="424242"/>
        </w:rPr>
        <w:t xml:space="preserve">Gnad und Fried im Herrn. Liese, du liebe </w:t>
      </w:r>
      <w:proofErr w:type="spellStart"/>
      <w:r>
        <w:rPr>
          <w:color w:val="424242"/>
        </w:rPr>
        <w:t>Kethe</w:t>
      </w:r>
      <w:proofErr w:type="spellEnd"/>
      <w:r>
        <w:rPr>
          <w:color w:val="424242"/>
        </w:rPr>
        <w:t xml:space="preserve">, den Johannem und den kleinen Catechismum, davon du zu dem Mal </w:t>
      </w:r>
      <w:proofErr w:type="spellStart"/>
      <w:r>
        <w:rPr>
          <w:color w:val="424242"/>
        </w:rPr>
        <w:t>sagetest</w:t>
      </w:r>
      <w:proofErr w:type="spellEnd"/>
      <w:r>
        <w:rPr>
          <w:color w:val="424242"/>
        </w:rPr>
        <w:t xml:space="preserve">: Es ist doch alles in dem Buch von mir gesagt. Denn du </w:t>
      </w:r>
      <w:proofErr w:type="spellStart"/>
      <w:r>
        <w:rPr>
          <w:color w:val="424242"/>
        </w:rPr>
        <w:t>willt</w:t>
      </w:r>
      <w:proofErr w:type="spellEnd"/>
      <w:r>
        <w:rPr>
          <w:color w:val="424242"/>
        </w:rPr>
        <w:t xml:space="preserve"> sorgen für deinen Gott, gerade als wäre er nicht allmächtig, der da konnte zehen Doctor Martinus schaffen, wo der alte einige alte </w:t>
      </w:r>
      <w:proofErr w:type="spellStart"/>
      <w:r>
        <w:rPr>
          <w:color w:val="424242"/>
        </w:rPr>
        <w:t>ersoffe</w:t>
      </w:r>
      <w:proofErr w:type="spellEnd"/>
      <w:r>
        <w:rPr>
          <w:color w:val="424242"/>
        </w:rPr>
        <w:t xml:space="preserve"> in der Saal oder im Ofenloch oder auf Wolfes </w:t>
      </w:r>
      <w:proofErr w:type="spellStart"/>
      <w:r>
        <w:rPr>
          <w:color w:val="424242"/>
        </w:rPr>
        <w:t>Vogelheerd</w:t>
      </w:r>
      <w:proofErr w:type="spellEnd"/>
      <w:r>
        <w:rPr>
          <w:color w:val="424242"/>
        </w:rPr>
        <w:t>. Laß mich in Frieden mit deiner Sorge, ich hab einen bessern Sorger, denn du und alle Engel sind. Der liegt in der Krippen und hänget an einer Jungfrauen Zitzen; aber sitzet gleichwohl zur rechten Hand Gottes des allmächtigen Vaters. Darum sey in Frieden, Amen.</w:t>
      </w:r>
    </w:p>
    <w:p w14:paraId="4DF290C5" w14:textId="77777777" w:rsidR="0025199A" w:rsidRDefault="0025199A" w:rsidP="0025199A">
      <w:pPr>
        <w:pStyle w:val="StandardWeb"/>
        <w:spacing w:before="0" w:beforeAutospacing="0" w:after="360" w:afterAutospacing="0" w:line="408" w:lineRule="atLeast"/>
        <w:jc w:val="both"/>
        <w:rPr>
          <w:color w:val="424242"/>
        </w:rPr>
      </w:pPr>
      <w:r>
        <w:rPr>
          <w:color w:val="424242"/>
        </w:rPr>
        <w:t xml:space="preserve">Ich denke, daß die Hölle und ganze Welt </w:t>
      </w:r>
      <w:proofErr w:type="spellStart"/>
      <w:r>
        <w:rPr>
          <w:color w:val="424242"/>
        </w:rPr>
        <w:t>musse</w:t>
      </w:r>
      <w:proofErr w:type="spellEnd"/>
      <w:r>
        <w:rPr>
          <w:color w:val="424242"/>
        </w:rPr>
        <w:t xml:space="preserve"> itzt ledig seyn von allen Teufeln, die vielleicht alle </w:t>
      </w:r>
      <w:proofErr w:type="spellStart"/>
      <w:r>
        <w:rPr>
          <w:color w:val="424242"/>
        </w:rPr>
        <w:t>umb</w:t>
      </w:r>
      <w:proofErr w:type="spellEnd"/>
      <w:r>
        <w:rPr>
          <w:color w:val="424242"/>
        </w:rPr>
        <w:t xml:space="preserve"> meinetwillen hie zu Eisleben zusammen kommen sind</w:t>
      </w:r>
      <w:r>
        <w:rPr>
          <w:rStyle w:val="Endnotenzeichen"/>
          <w:color w:val="424242"/>
        </w:rPr>
        <w:endnoteReference w:id="26"/>
      </w:r>
      <w:r>
        <w:rPr>
          <w:color w:val="424242"/>
        </w:rPr>
        <w:t xml:space="preserve">, so fest und hart stehet die Sache. So sind auch hie Juden bei </w:t>
      </w:r>
      <w:proofErr w:type="spellStart"/>
      <w:r>
        <w:rPr>
          <w:color w:val="424242"/>
        </w:rPr>
        <w:t>funfzig</w:t>
      </w:r>
      <w:proofErr w:type="spellEnd"/>
      <w:r>
        <w:rPr>
          <w:color w:val="424242"/>
        </w:rPr>
        <w:t xml:space="preserve"> in einem Hause, wie ich dir zuvor geschrieben. Itzt sagt man, daß zu </w:t>
      </w:r>
      <w:proofErr w:type="spellStart"/>
      <w:r>
        <w:rPr>
          <w:color w:val="424242"/>
        </w:rPr>
        <w:t>Rißdorf</w:t>
      </w:r>
      <w:proofErr w:type="spellEnd"/>
      <w:r>
        <w:rPr>
          <w:color w:val="424242"/>
        </w:rPr>
        <w:t xml:space="preserve"> hart vor Eisleben gelegen, daselbst ich krank war im Einfahren, sollen aus- und einreiten und gehen bei vierhundert Juden. Graf Albrecht, der alle Grenze </w:t>
      </w:r>
      <w:proofErr w:type="spellStart"/>
      <w:r>
        <w:rPr>
          <w:color w:val="424242"/>
        </w:rPr>
        <w:t>umb</w:t>
      </w:r>
      <w:proofErr w:type="spellEnd"/>
      <w:r>
        <w:rPr>
          <w:color w:val="424242"/>
        </w:rPr>
        <w:t xml:space="preserve"> Eisleben her hat, der hat die Juden, so auf seinem Eigenthum ergriffen, Preiß gegeben. Noch will ihnen niemand nichts thun. Die Gräfin zu Mansfeld, Wittwe von </w:t>
      </w:r>
      <w:proofErr w:type="spellStart"/>
      <w:r>
        <w:rPr>
          <w:color w:val="424242"/>
        </w:rPr>
        <w:t>Sollms</w:t>
      </w:r>
      <w:proofErr w:type="spellEnd"/>
      <w:r>
        <w:rPr>
          <w:color w:val="424242"/>
        </w:rPr>
        <w:t xml:space="preserve">, wird geachtet als der Juden Schützerin. Ich weiß nicht, </w:t>
      </w:r>
      <w:proofErr w:type="spellStart"/>
      <w:r>
        <w:rPr>
          <w:color w:val="424242"/>
        </w:rPr>
        <w:t>obs</w:t>
      </w:r>
      <w:proofErr w:type="spellEnd"/>
      <w:r>
        <w:rPr>
          <w:color w:val="424242"/>
        </w:rPr>
        <w:t xml:space="preserve"> wahr sey; aber ich hab mich heute lassen hören, wo mans merken wollte, was meine Meinung sey, </w:t>
      </w:r>
      <w:proofErr w:type="spellStart"/>
      <w:r>
        <w:rPr>
          <w:color w:val="424242"/>
        </w:rPr>
        <w:t>groblich</w:t>
      </w:r>
      <w:proofErr w:type="spellEnd"/>
      <w:r>
        <w:rPr>
          <w:color w:val="424242"/>
        </w:rPr>
        <w:t xml:space="preserve"> genug, wenns sonst helfen sollt. Betet, betet, betet und helft uns, daß wirs gut machen. Denn ich heute im Willen hatte, den Wagen zu schmieren in </w:t>
      </w:r>
      <w:proofErr w:type="spellStart"/>
      <w:r>
        <w:rPr>
          <w:color w:val="424242"/>
        </w:rPr>
        <w:t>ira</w:t>
      </w:r>
      <w:proofErr w:type="spellEnd"/>
      <w:r>
        <w:rPr>
          <w:color w:val="424242"/>
        </w:rPr>
        <w:t xml:space="preserve"> mea</w:t>
      </w:r>
      <w:r>
        <w:rPr>
          <w:rStyle w:val="Endnotenzeichen"/>
          <w:color w:val="424242"/>
        </w:rPr>
        <w:endnoteReference w:id="27"/>
      </w:r>
      <w:r>
        <w:rPr>
          <w:color w:val="424242"/>
        </w:rPr>
        <w:t xml:space="preserve">; aber der </w:t>
      </w:r>
      <w:proofErr w:type="spellStart"/>
      <w:r>
        <w:rPr>
          <w:color w:val="424242"/>
        </w:rPr>
        <w:t>Jamer</w:t>
      </w:r>
      <w:proofErr w:type="spellEnd"/>
      <w:r>
        <w:rPr>
          <w:color w:val="424242"/>
        </w:rPr>
        <w:t xml:space="preserve">, so mir für fiel, meines Vaterlandes hat mich gehalten. Ich bin nu auch ein Jurist worden. Aber es wird ihnen nicht gedeihen. Es wäre besser, sie ließen mich einen Theologen bleiben. </w:t>
      </w:r>
      <w:proofErr w:type="spellStart"/>
      <w:r>
        <w:rPr>
          <w:color w:val="424242"/>
        </w:rPr>
        <w:t>Kome</w:t>
      </w:r>
      <w:proofErr w:type="spellEnd"/>
      <w:r>
        <w:rPr>
          <w:color w:val="424242"/>
        </w:rPr>
        <w:t xml:space="preserve"> ich unter sie, so ich leben soll, ich </w:t>
      </w:r>
      <w:proofErr w:type="spellStart"/>
      <w:r>
        <w:rPr>
          <w:color w:val="424242"/>
        </w:rPr>
        <w:t>mocht</w:t>
      </w:r>
      <w:proofErr w:type="spellEnd"/>
      <w:r>
        <w:rPr>
          <w:color w:val="424242"/>
        </w:rPr>
        <w:t xml:space="preserve"> ein Poltergeist werden, der ihren Stolz durch Gottes Gnade hemmen mochte.</w:t>
      </w:r>
    </w:p>
    <w:p w14:paraId="6DA8BD7D" w14:textId="77777777" w:rsidR="0025199A" w:rsidRDefault="0025199A" w:rsidP="0025199A">
      <w:pPr>
        <w:pStyle w:val="StandardWeb"/>
        <w:spacing w:before="0" w:beforeAutospacing="0" w:after="360" w:afterAutospacing="0" w:line="408" w:lineRule="atLeast"/>
        <w:jc w:val="both"/>
        <w:rPr>
          <w:color w:val="424242"/>
        </w:rPr>
      </w:pPr>
      <w:r>
        <w:rPr>
          <w:color w:val="424242"/>
        </w:rPr>
        <w:t xml:space="preserve">Sie stellen sich, als wären sie Gott, davon mochten sie wohl und billig bei Zeit abtreten, ehe denn ihr Gottheit zur </w:t>
      </w:r>
      <w:proofErr w:type="spellStart"/>
      <w:r>
        <w:rPr>
          <w:color w:val="424242"/>
        </w:rPr>
        <w:t>Teufelheit</w:t>
      </w:r>
      <w:proofErr w:type="spellEnd"/>
      <w:r>
        <w:rPr>
          <w:color w:val="424242"/>
        </w:rPr>
        <w:t xml:space="preserve"> würde, wie Lucifer geschah, der auch im Himmel für Hoffart nicht bleiben </w:t>
      </w:r>
      <w:proofErr w:type="spellStart"/>
      <w:r>
        <w:rPr>
          <w:color w:val="424242"/>
        </w:rPr>
        <w:t>kunnte</w:t>
      </w:r>
      <w:proofErr w:type="spellEnd"/>
      <w:r>
        <w:rPr>
          <w:color w:val="424242"/>
        </w:rPr>
        <w:t xml:space="preserve">. Wohlan, Gottes Wille geschehe! Du sollt M. Philipps diesen Brief lesen lassen: denn ich nicht Zeit hatte, ihm zu schreiben, damit du dich </w:t>
      </w:r>
      <w:proofErr w:type="spellStart"/>
      <w:r>
        <w:rPr>
          <w:color w:val="424242"/>
        </w:rPr>
        <w:t>tresten</w:t>
      </w:r>
      <w:proofErr w:type="spellEnd"/>
      <w:r>
        <w:rPr>
          <w:color w:val="424242"/>
        </w:rPr>
        <w:t xml:space="preserve"> kannst, daß ich dich gern lieb hätte, wenn ich konnte, wie du weißest, und er gegen seine Frauen vielleicht auch weiß, und alles wohl verstehet. Wir leben hie wohl, und der Rath schenkt mir zu </w:t>
      </w:r>
      <w:proofErr w:type="spellStart"/>
      <w:r>
        <w:rPr>
          <w:color w:val="424242"/>
        </w:rPr>
        <w:t>iglicher</w:t>
      </w:r>
      <w:proofErr w:type="spellEnd"/>
      <w:r>
        <w:rPr>
          <w:color w:val="424242"/>
        </w:rPr>
        <w:t xml:space="preserve"> Mahlzeit ein halb </w:t>
      </w:r>
      <w:proofErr w:type="spellStart"/>
      <w:r>
        <w:rPr>
          <w:color w:val="424242"/>
        </w:rPr>
        <w:t>Stübigen</w:t>
      </w:r>
      <w:proofErr w:type="spellEnd"/>
      <w:r>
        <w:rPr>
          <w:color w:val="424242"/>
        </w:rPr>
        <w:t xml:space="preserve"> Rheinfall, der ist sehr gut. Zuweilen trink ichs mit meinen Gesellen. So ist der Landwein hie gut, und </w:t>
      </w:r>
      <w:proofErr w:type="spellStart"/>
      <w:r>
        <w:rPr>
          <w:color w:val="424242"/>
        </w:rPr>
        <w:t>naumburgisch</w:t>
      </w:r>
      <w:proofErr w:type="spellEnd"/>
      <w:r>
        <w:rPr>
          <w:color w:val="424242"/>
        </w:rPr>
        <w:t xml:space="preserve"> Bier sehr gut, ohn daß mich dünkt, es machet mir die Brust voll </w:t>
      </w:r>
      <w:proofErr w:type="spellStart"/>
      <w:r>
        <w:rPr>
          <w:color w:val="424242"/>
        </w:rPr>
        <w:t>Messmale</w:t>
      </w:r>
      <w:proofErr w:type="spellEnd"/>
      <w:r>
        <w:rPr>
          <w:color w:val="424242"/>
        </w:rPr>
        <w:t xml:space="preserve"> mit seinem Pech. Der Teufel hat uns das Bier in aller Welt mit Pech verderbet, und bei euch den Wein mit Schwefel. Aber hie ist der Wein rein, ohn was des Landes Art giebt. Und wisse, daß alle Briefe, die du geschrieben hast, sind anher </w:t>
      </w:r>
      <w:proofErr w:type="spellStart"/>
      <w:r>
        <w:rPr>
          <w:color w:val="424242"/>
        </w:rPr>
        <w:t>komen</w:t>
      </w:r>
      <w:proofErr w:type="spellEnd"/>
      <w:r>
        <w:rPr>
          <w:color w:val="424242"/>
        </w:rPr>
        <w:t xml:space="preserve">, und heute sind die </w:t>
      </w:r>
      <w:proofErr w:type="spellStart"/>
      <w:r>
        <w:rPr>
          <w:color w:val="424242"/>
        </w:rPr>
        <w:t>komen</w:t>
      </w:r>
      <w:proofErr w:type="spellEnd"/>
      <w:r>
        <w:rPr>
          <w:color w:val="424242"/>
        </w:rPr>
        <w:t xml:space="preserve">, so du am nächsten Freytag geschrieben hast mit M. Philipps Briefen, damit du nicht </w:t>
      </w:r>
      <w:proofErr w:type="spellStart"/>
      <w:r>
        <w:rPr>
          <w:color w:val="424242"/>
        </w:rPr>
        <w:t>zernest</w:t>
      </w:r>
      <w:proofErr w:type="spellEnd"/>
      <w:r>
        <w:rPr>
          <w:color w:val="424242"/>
        </w:rPr>
        <w:t xml:space="preserve">. Am Sonntag nach </w:t>
      </w:r>
      <w:proofErr w:type="spellStart"/>
      <w:r>
        <w:rPr>
          <w:color w:val="424242"/>
        </w:rPr>
        <w:t>Dorotheens</w:t>
      </w:r>
      <w:proofErr w:type="spellEnd"/>
      <w:r>
        <w:rPr>
          <w:color w:val="424242"/>
        </w:rPr>
        <w:t xml:space="preserve"> Tag, 1546.</w:t>
      </w:r>
    </w:p>
    <w:p w14:paraId="7D7A6223" w14:textId="77777777" w:rsidR="0025199A" w:rsidRDefault="0025199A" w:rsidP="0025199A">
      <w:pPr>
        <w:pStyle w:val="StandardWeb"/>
        <w:spacing w:before="0" w:beforeAutospacing="0" w:after="360" w:afterAutospacing="0" w:line="408" w:lineRule="atLeast"/>
        <w:jc w:val="both"/>
        <w:rPr>
          <w:color w:val="424242"/>
        </w:rPr>
      </w:pPr>
      <w:r>
        <w:rPr>
          <w:color w:val="424242"/>
        </w:rPr>
        <w:t>Dein lieber Herr</w:t>
      </w:r>
    </w:p>
    <w:p w14:paraId="5B13D120" w14:textId="77777777" w:rsidR="0025199A" w:rsidRDefault="0025199A" w:rsidP="0025199A">
      <w:pPr>
        <w:pStyle w:val="StandardWeb"/>
        <w:spacing w:before="0" w:beforeAutospacing="0" w:after="360" w:afterAutospacing="0" w:line="408" w:lineRule="atLeast"/>
        <w:jc w:val="both"/>
        <w:rPr>
          <w:color w:val="424242"/>
        </w:rPr>
      </w:pPr>
      <w:r>
        <w:rPr>
          <w:color w:val="424242"/>
        </w:rPr>
        <w:t>M. Luther</w:t>
      </w:r>
    </w:p>
    <w:p w14:paraId="56021F49" w14:textId="77777777" w:rsidR="0025199A" w:rsidRPr="008C4A3B" w:rsidRDefault="0025199A" w:rsidP="0025199A">
      <w:pPr>
        <w:pStyle w:val="berschrift2"/>
      </w:pPr>
      <w:r w:rsidRPr="008C4A3B">
        <w:t xml:space="preserve">BRIEF AN SEINE FRAU. - </w:t>
      </w:r>
      <w:hyperlink r:id="rId9" w:tooltip="12:59" w:history="1">
        <w:r w:rsidRPr="008C4A3B">
          <w:rPr>
            <w:rStyle w:val="Hyperlink"/>
            <w:color w:val="2E74B5" w:themeColor="accent1" w:themeShade="BF"/>
            <w:u w:val="none"/>
          </w:rPr>
          <w:t>10. Februar 1546</w:t>
        </w:r>
      </w:hyperlink>
      <w:r w:rsidRPr="008C4A3B">
        <w:t xml:space="preserve"> </w:t>
      </w:r>
    </w:p>
    <w:p w14:paraId="2A771D3F" w14:textId="77777777" w:rsidR="0025199A" w:rsidRDefault="0025199A" w:rsidP="0025199A">
      <w:pPr>
        <w:pStyle w:val="StandardWeb"/>
        <w:spacing w:before="0" w:beforeAutospacing="0" w:after="360" w:afterAutospacing="0" w:line="408" w:lineRule="atLeast"/>
        <w:jc w:val="both"/>
        <w:rPr>
          <w:color w:val="424242"/>
        </w:rPr>
      </w:pPr>
      <w:r>
        <w:rPr>
          <w:rStyle w:val="Endnotenzeichen"/>
          <w:color w:val="424242"/>
        </w:rPr>
        <w:endnoteReference w:id="28"/>
      </w:r>
      <w:r>
        <w:rPr>
          <w:color w:val="424242"/>
        </w:rPr>
        <w:t xml:space="preserve">Gnad und Fried in Christo. Allerheiligste Frau </w:t>
      </w:r>
      <w:proofErr w:type="spellStart"/>
      <w:r>
        <w:rPr>
          <w:color w:val="424242"/>
        </w:rPr>
        <w:t>Doctorin</w:t>
      </w:r>
      <w:proofErr w:type="spellEnd"/>
      <w:r>
        <w:rPr>
          <w:color w:val="424242"/>
        </w:rPr>
        <w:t xml:space="preserve">, wir bedanken uns gar freundlich für Eure große Sorge, dafür Ihr nicht schlafen könnet; denn seit der Zeit Ihr für uns </w:t>
      </w:r>
      <w:proofErr w:type="spellStart"/>
      <w:r>
        <w:rPr>
          <w:color w:val="424242"/>
        </w:rPr>
        <w:t>gesorget</w:t>
      </w:r>
      <w:proofErr w:type="spellEnd"/>
      <w:r>
        <w:rPr>
          <w:color w:val="424242"/>
        </w:rPr>
        <w:t xml:space="preserve"> habt, wollt uns das Feuer verzehrt haben in unserer Herberg, hart vor meiner </w:t>
      </w:r>
      <w:proofErr w:type="spellStart"/>
      <w:r>
        <w:rPr>
          <w:color w:val="424242"/>
        </w:rPr>
        <w:t>Stubenthür</w:t>
      </w:r>
      <w:proofErr w:type="spellEnd"/>
      <w:r>
        <w:rPr>
          <w:color w:val="424242"/>
        </w:rPr>
        <w:t xml:space="preserve">, und gestern, ohn Zweifel aus Kraft Eurer Sorge, hat uns schier ein Stein auf den Kopf gefallen und zerquetscht wie in einer Mausfallen. Denn es in unserm Gemach wohl zween Tage über unsern </w:t>
      </w:r>
      <w:proofErr w:type="spellStart"/>
      <w:r>
        <w:rPr>
          <w:color w:val="424242"/>
        </w:rPr>
        <w:t>kopf</w:t>
      </w:r>
      <w:proofErr w:type="spellEnd"/>
      <w:r>
        <w:rPr>
          <w:color w:val="424242"/>
        </w:rPr>
        <w:t xml:space="preserve"> rieselt </w:t>
      </w:r>
      <w:proofErr w:type="spellStart"/>
      <w:r>
        <w:rPr>
          <w:color w:val="424242"/>
        </w:rPr>
        <w:t>Kalch</w:t>
      </w:r>
      <w:proofErr w:type="spellEnd"/>
      <w:r>
        <w:rPr>
          <w:color w:val="424242"/>
        </w:rPr>
        <w:t xml:space="preserve"> und Leimen, bis wir Leute dazu nahmen, die den Stein anrührten mit zwey Fingern; da fiel er herab so groß als ein lang Eisen, und einer großen Hand breit, der hatte im Sinn, Eurer heiligen Sorge zu danken, wo die lieben heiligen Engel nicht gehütet hätten. Ich sorge, wo Du nicht aufhörest zu sorgen, es möchte uns zuletzt die Erde verschlingen und alle Element verfolgen! Lehrest Du also den </w:t>
      </w:r>
      <w:proofErr w:type="spellStart"/>
      <w:r>
        <w:rPr>
          <w:color w:val="424242"/>
        </w:rPr>
        <w:t>Katechismum</w:t>
      </w:r>
      <w:proofErr w:type="spellEnd"/>
      <w:r>
        <w:rPr>
          <w:rStyle w:val="Endnotenzeichen"/>
          <w:color w:val="424242"/>
        </w:rPr>
        <w:endnoteReference w:id="29"/>
      </w:r>
      <w:r>
        <w:rPr>
          <w:color w:val="424242"/>
        </w:rPr>
        <w:t xml:space="preserve"> und den Glauben? Bete Du, und laß Gott sorgen. Es heißt: wirf dein Anliegen auf den Herrn, der sorget für dich. Ps. 55, und an viel mehr Orten.</w:t>
      </w:r>
    </w:p>
    <w:p w14:paraId="458DA479" w14:textId="36A9B8AD" w:rsidR="00840C3F" w:rsidRPr="0025199A" w:rsidRDefault="0025199A" w:rsidP="0025199A">
      <w:pPr>
        <w:pStyle w:val="StandardWeb"/>
        <w:spacing w:before="0" w:beforeAutospacing="0" w:after="360" w:afterAutospacing="0" w:line="408" w:lineRule="atLeast"/>
        <w:jc w:val="both"/>
        <w:rPr>
          <w:color w:val="424242"/>
        </w:rPr>
      </w:pPr>
      <w:r>
        <w:rPr>
          <w:color w:val="424242"/>
        </w:rPr>
        <w:t xml:space="preserve">Wir sind Gottlob frisch und gesund, ohne daß uns die Sachen Unlust machen, und Doctor Jonas wollte gern einen bösen Schenkel haben, daß er sich an eine Laden ohngefähr gestossen; so groß ist der Neid in den Leuten, daß er mir nicht wollte gönnen allein einen bösen Schenkel zu haben. Hiermit Gott befohlen. Wir wollten nun fort gerne los seyn, und heimfahren, wenns Gott wollte, Amen, Amen, Amen. Am tag </w:t>
      </w:r>
      <w:proofErr w:type="spellStart"/>
      <w:r>
        <w:rPr>
          <w:color w:val="424242"/>
        </w:rPr>
        <w:t>Scholastica</w:t>
      </w:r>
      <w:proofErr w:type="spellEnd"/>
      <w:r>
        <w:rPr>
          <w:color w:val="424242"/>
        </w:rPr>
        <w:t xml:space="preserve"> 1546 (d. 10. Februar)</w:t>
      </w:r>
    </w:p>
    <w:p w14:paraId="62910A1E" w14:textId="77777777" w:rsidR="00D5498D" w:rsidRPr="00D5498D" w:rsidRDefault="007166CE" w:rsidP="008E63BE">
      <w:pPr>
        <w:pStyle w:val="berschrift1"/>
      </w:pPr>
      <w:r>
        <w:br w:type="page"/>
      </w:r>
      <w:r w:rsidR="00D5498D" w:rsidRPr="00D5498D">
        <w:t>Quellen:</w:t>
      </w:r>
    </w:p>
    <w:p w14:paraId="713E1A4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10"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76831FE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1F6B1851"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6A908E9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46BB861B"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2314A3A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9D83D4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7B48CD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548AD93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6DBCAC2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7A267BA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11"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3162F483"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3C4B11A5"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DA8FE8" w14:textId="77777777" w:rsidR="002E3622" w:rsidRDefault="002E3622" w:rsidP="00F575A7">
      <w:pPr>
        <w:spacing w:after="0" w:line="240" w:lineRule="auto"/>
      </w:pPr>
      <w:r>
        <w:separator/>
      </w:r>
    </w:p>
  </w:endnote>
  <w:endnote w:type="continuationSeparator" w:id="0">
    <w:p w14:paraId="182E26ED" w14:textId="77777777" w:rsidR="002E3622" w:rsidRDefault="002E3622" w:rsidP="00F575A7">
      <w:pPr>
        <w:spacing w:after="0" w:line="240" w:lineRule="auto"/>
      </w:pPr>
      <w:r>
        <w:continuationSeparator/>
      </w:r>
    </w:p>
  </w:endnote>
  <w:endnote w:id="1">
    <w:p w14:paraId="76793125" w14:textId="77777777" w:rsidR="00DC6CCC" w:rsidRDefault="00DC6CCC" w:rsidP="00DC6CCC">
      <w:pPr>
        <w:pStyle w:val="Endnotentext"/>
      </w:pPr>
      <w:r>
        <w:rPr>
          <w:rStyle w:val="Endnotenzeichen"/>
        </w:rPr>
        <w:endnoteRef/>
      </w:r>
      <w:r>
        <w:t xml:space="preserve"> </w:t>
      </w:r>
      <w:r>
        <w:rPr>
          <w:color w:val="424242"/>
        </w:rPr>
        <w:t>so redet er seine Frau scherzhafter Weise an.</w:t>
      </w:r>
    </w:p>
  </w:endnote>
  <w:endnote w:id="2">
    <w:p w14:paraId="225F4D7B" w14:textId="77777777" w:rsidR="00DC6CCC" w:rsidRDefault="00DC6CCC" w:rsidP="00DC6CCC">
      <w:pPr>
        <w:pStyle w:val="Endnotentext"/>
      </w:pPr>
      <w:r>
        <w:rPr>
          <w:rStyle w:val="Endnotenzeichen"/>
        </w:rPr>
        <w:endnoteRef/>
      </w:r>
      <w:r>
        <w:t xml:space="preserve"> </w:t>
      </w:r>
      <w:proofErr w:type="spellStart"/>
      <w:r>
        <w:rPr>
          <w:color w:val="424242"/>
        </w:rPr>
        <w:t>Schleitz</w:t>
      </w:r>
      <w:proofErr w:type="spellEnd"/>
      <w:r>
        <w:rPr>
          <w:color w:val="424242"/>
        </w:rPr>
        <w:t>, wo der Kurfürst Johann mit Markgraf Georg eine Zusammenkunft hatte</w:t>
      </w:r>
    </w:p>
  </w:endnote>
  <w:endnote w:id="3">
    <w:p w14:paraId="3D2C3708" w14:textId="77777777" w:rsidR="00DC6CCC" w:rsidRDefault="00DC6CCC" w:rsidP="00DC6CCC">
      <w:pPr>
        <w:pStyle w:val="Endnotentext"/>
      </w:pPr>
      <w:r>
        <w:rPr>
          <w:rStyle w:val="Endnotenzeichen"/>
        </w:rPr>
        <w:endnoteRef/>
      </w:r>
      <w:r>
        <w:t xml:space="preserve"> </w:t>
      </w:r>
      <w:r>
        <w:rPr>
          <w:color w:val="424242"/>
        </w:rPr>
        <w:t>eigentlich Johann Bugenhagen, von Luther gewöhnlich Pommer genannt, weil aus Pommern gebürtig, war Professor und Pfarrer zu Wittenberg.</w:t>
      </w:r>
    </w:p>
  </w:endnote>
  <w:endnote w:id="4">
    <w:p w14:paraId="64481575" w14:textId="77777777" w:rsidR="00DC6CCC" w:rsidRDefault="00DC6CCC" w:rsidP="00DC6CCC">
      <w:pPr>
        <w:pStyle w:val="Endnotentext"/>
      </w:pPr>
      <w:r>
        <w:rPr>
          <w:rStyle w:val="Endnotenzeichen"/>
        </w:rPr>
        <w:endnoteRef/>
      </w:r>
      <w:r>
        <w:t xml:space="preserve"> </w:t>
      </w:r>
      <w:r>
        <w:rPr>
          <w:color w:val="424242"/>
        </w:rPr>
        <w:t>d. h. ein Leib kann nicht ohne Raum sein, darum ist Christi Leib nicht im Brode.</w:t>
      </w:r>
    </w:p>
  </w:endnote>
  <w:endnote w:id="5">
    <w:p w14:paraId="3C6C0464" w14:textId="77777777" w:rsidR="00DC6CCC" w:rsidRDefault="00DC6CCC" w:rsidP="00DC6CCC">
      <w:pPr>
        <w:pStyle w:val="Endnotentext"/>
      </w:pPr>
      <w:r>
        <w:rPr>
          <w:rStyle w:val="Endnotenzeichen"/>
        </w:rPr>
        <w:endnoteRef/>
      </w:r>
      <w:r>
        <w:t xml:space="preserve"> </w:t>
      </w:r>
      <w:r>
        <w:rPr>
          <w:color w:val="424242"/>
        </w:rPr>
        <w:t>d. h. das Sacrament ist ein Zeichen des Leibes Christi.</w:t>
      </w:r>
    </w:p>
  </w:endnote>
  <w:endnote w:id="6">
    <w:p w14:paraId="16F156D5" w14:textId="77777777" w:rsidR="00DC6CCC" w:rsidRDefault="00DC6CCC" w:rsidP="00DC6CCC">
      <w:pPr>
        <w:pStyle w:val="Endnotentext"/>
      </w:pPr>
      <w:r>
        <w:rPr>
          <w:rStyle w:val="Endnotenzeichen"/>
        </w:rPr>
        <w:endnoteRef/>
      </w:r>
      <w:r>
        <w:t xml:space="preserve"> </w:t>
      </w:r>
      <w:r>
        <w:rPr>
          <w:color w:val="424242"/>
        </w:rPr>
        <w:t>Luthers beide Kinder</w:t>
      </w:r>
    </w:p>
  </w:endnote>
  <w:endnote w:id="7">
    <w:p w14:paraId="439CEF70" w14:textId="56DCDC2A" w:rsidR="00DC6CCC" w:rsidRDefault="00DC6CCC" w:rsidP="00DC6CCC">
      <w:pPr>
        <w:pStyle w:val="Endnotentext"/>
      </w:pPr>
      <w:r>
        <w:rPr>
          <w:rStyle w:val="Endnotenzeichen"/>
        </w:rPr>
        <w:endnoteRef/>
      </w:r>
      <w:r>
        <w:t xml:space="preserve"> </w:t>
      </w:r>
      <w:r>
        <w:rPr>
          <w:color w:val="424242"/>
        </w:rPr>
        <w:t>J. Brenz, Prediger zu Schwäbisch Hall in Würt</w:t>
      </w:r>
      <w:r w:rsidR="00CF765E">
        <w:rPr>
          <w:color w:val="424242"/>
        </w:rPr>
        <w:t>t</w:t>
      </w:r>
      <w:r>
        <w:rPr>
          <w:color w:val="424242"/>
        </w:rPr>
        <w:t>emberg, A. Osiander, damals Prediger in Nürnberg, St. Agricola, Prediger zu Augsburg.</w:t>
      </w:r>
    </w:p>
  </w:endnote>
  <w:endnote w:id="8">
    <w:p w14:paraId="769A6F28" w14:textId="77777777" w:rsidR="00DC6CCC" w:rsidRDefault="00DC6CCC" w:rsidP="00DC6CCC">
      <w:pPr>
        <w:pStyle w:val="Endnotentext"/>
      </w:pPr>
      <w:r>
        <w:rPr>
          <w:rStyle w:val="Endnotenzeichen"/>
        </w:rPr>
        <w:endnoteRef/>
      </w:r>
      <w:r>
        <w:t xml:space="preserve"> </w:t>
      </w:r>
      <w:r>
        <w:rPr>
          <w:color w:val="424242"/>
        </w:rPr>
        <w:t>d. i. Schrecken vor der Seuche, genannt der englische Schweiß.</w:t>
      </w:r>
    </w:p>
  </w:endnote>
  <w:endnote w:id="9">
    <w:p w14:paraId="570F4A70" w14:textId="77777777" w:rsidR="003E378C" w:rsidRDefault="003E378C" w:rsidP="003E378C">
      <w:pPr>
        <w:pStyle w:val="Endnotentext"/>
      </w:pPr>
      <w:r>
        <w:rPr>
          <w:rStyle w:val="Endnotenzeichen"/>
        </w:rPr>
        <w:endnoteRef/>
      </w:r>
      <w:r>
        <w:t xml:space="preserve"> </w:t>
      </w:r>
      <w:r>
        <w:rPr>
          <w:color w:val="424242"/>
        </w:rPr>
        <w:t>Die beiden Brüder Petrus und Hieronymus Weiler waren während Luthers Abwesenheit in sein Haus gezogen. Der letztere sollte sich des kleinen Hans annehmen und wird deshalb weiter unten auch dessen Schulmeister genannt, was er auch später Jahrelang blieb.</w:t>
      </w:r>
    </w:p>
  </w:endnote>
  <w:endnote w:id="10">
    <w:p w14:paraId="00A786EE" w14:textId="77777777" w:rsidR="003E378C" w:rsidRDefault="003E378C" w:rsidP="003E378C">
      <w:pPr>
        <w:pStyle w:val="Endnotentext"/>
      </w:pPr>
      <w:r>
        <w:rPr>
          <w:rStyle w:val="Endnotenzeichen"/>
        </w:rPr>
        <w:endnoteRef/>
      </w:r>
      <w:r>
        <w:t xml:space="preserve"> </w:t>
      </w:r>
      <w:r>
        <w:rPr>
          <w:color w:val="424242"/>
        </w:rPr>
        <w:t xml:space="preserve">Es ist der „Sermon, daß man die Kinder zur </w:t>
      </w:r>
      <w:proofErr w:type="spellStart"/>
      <w:r>
        <w:rPr>
          <w:color w:val="424242"/>
        </w:rPr>
        <w:t>Schul</w:t>
      </w:r>
      <w:proofErr w:type="spellEnd"/>
      <w:r>
        <w:rPr>
          <w:color w:val="424242"/>
        </w:rPr>
        <w:t xml:space="preserve"> halten soll“ gemeint, der Luthern unter der Feder schier zu einem Buch angewachsen war. … Die meisten Schriften Luthers sind früher in der </w:t>
      </w:r>
      <w:proofErr w:type="spellStart"/>
      <w:r>
        <w:rPr>
          <w:color w:val="424242"/>
        </w:rPr>
        <w:t>Lotther’schen</w:t>
      </w:r>
      <w:proofErr w:type="spellEnd"/>
      <w:r>
        <w:rPr>
          <w:color w:val="424242"/>
        </w:rPr>
        <w:t xml:space="preserve">, später in der </w:t>
      </w:r>
      <w:proofErr w:type="spellStart"/>
      <w:r>
        <w:rPr>
          <w:color w:val="424242"/>
        </w:rPr>
        <w:t>Lufft’schen</w:t>
      </w:r>
      <w:proofErr w:type="spellEnd"/>
      <w:r>
        <w:rPr>
          <w:color w:val="424242"/>
        </w:rPr>
        <w:t xml:space="preserve"> Druckerei gedruckt, mehrere jedoch auch bei dem oben genannten Nicolaus </w:t>
      </w:r>
      <w:proofErr w:type="spellStart"/>
      <w:r>
        <w:rPr>
          <w:color w:val="424242"/>
        </w:rPr>
        <w:t>Schirlenz</w:t>
      </w:r>
      <w:proofErr w:type="spellEnd"/>
      <w:r>
        <w:rPr>
          <w:color w:val="424242"/>
        </w:rPr>
        <w:t xml:space="preserve"> und Georg </w:t>
      </w:r>
      <w:proofErr w:type="spellStart"/>
      <w:r>
        <w:rPr>
          <w:color w:val="424242"/>
        </w:rPr>
        <w:t>Rhau</w:t>
      </w:r>
      <w:proofErr w:type="spellEnd"/>
      <w:r>
        <w:rPr>
          <w:color w:val="424242"/>
        </w:rPr>
        <w:t>, der früher Cantor zu St. Thomas in Leipzig war und sich besonders durch den Druck der Schriften Melanchthons bekannt gemacht hat.</w:t>
      </w:r>
    </w:p>
  </w:endnote>
  <w:endnote w:id="11">
    <w:p w14:paraId="0490C2B7" w14:textId="77777777" w:rsidR="003E378C" w:rsidRDefault="003E378C" w:rsidP="003E378C">
      <w:pPr>
        <w:pStyle w:val="Endnotentext"/>
      </w:pPr>
      <w:r>
        <w:rPr>
          <w:rStyle w:val="Endnotenzeichen"/>
        </w:rPr>
        <w:endnoteRef/>
      </w:r>
      <w:r>
        <w:t xml:space="preserve"> </w:t>
      </w:r>
      <w:r>
        <w:rPr>
          <w:color w:val="424242"/>
        </w:rPr>
        <w:t xml:space="preserve">Die Abreise von </w:t>
      </w:r>
      <w:proofErr w:type="spellStart"/>
      <w:r>
        <w:rPr>
          <w:color w:val="424242"/>
        </w:rPr>
        <w:t>Koburg</w:t>
      </w:r>
      <w:proofErr w:type="spellEnd"/>
      <w:r>
        <w:rPr>
          <w:color w:val="424242"/>
        </w:rPr>
        <w:t xml:space="preserve"> erfolgte den 5. October.</w:t>
      </w:r>
    </w:p>
  </w:endnote>
  <w:endnote w:id="12">
    <w:p w14:paraId="408A8BF2" w14:textId="77777777" w:rsidR="003E378C" w:rsidRDefault="003E378C" w:rsidP="003E378C">
      <w:pPr>
        <w:pStyle w:val="Endnotentext"/>
      </w:pPr>
      <w:r>
        <w:rPr>
          <w:rStyle w:val="Endnotenzeichen"/>
        </w:rPr>
        <w:endnoteRef/>
      </w:r>
      <w:r>
        <w:t xml:space="preserve"> </w:t>
      </w:r>
      <w:r>
        <w:rPr>
          <w:color w:val="424242"/>
        </w:rPr>
        <w:t>Kurfürstlicher Kämmerer.</w:t>
      </w:r>
    </w:p>
  </w:endnote>
  <w:endnote w:id="13">
    <w:p w14:paraId="1E2795DD" w14:textId="77777777" w:rsidR="003E378C" w:rsidRDefault="003E378C" w:rsidP="003E378C">
      <w:pPr>
        <w:pStyle w:val="Endnotentext"/>
      </w:pPr>
      <w:r>
        <w:rPr>
          <w:rStyle w:val="Endnotenzeichen"/>
        </w:rPr>
        <w:endnoteRef/>
      </w:r>
      <w:r>
        <w:t xml:space="preserve"> </w:t>
      </w:r>
      <w:r>
        <w:rPr>
          <w:color w:val="424242"/>
        </w:rPr>
        <w:t>Der Bote oder Ueberbringer des Briefs.</w:t>
      </w:r>
    </w:p>
  </w:endnote>
  <w:endnote w:id="14">
    <w:p w14:paraId="3246900C" w14:textId="77777777" w:rsidR="00F63FED" w:rsidRDefault="00F63FED" w:rsidP="00F63FED">
      <w:pPr>
        <w:pStyle w:val="Endnotentext"/>
      </w:pPr>
      <w:r>
        <w:rPr>
          <w:rStyle w:val="Endnotenzeichen"/>
        </w:rPr>
        <w:endnoteRef/>
      </w:r>
      <w:r>
        <w:t xml:space="preserve"> </w:t>
      </w:r>
      <w:r>
        <w:rPr>
          <w:color w:val="424242"/>
        </w:rPr>
        <w:t xml:space="preserve">Der Kurfürst genas damals auch wirklich, starb aber noch am 16. August desselben Jahres auf seinem Jagdschlosse Schwelms in der </w:t>
      </w:r>
      <w:proofErr w:type="spellStart"/>
      <w:r>
        <w:rPr>
          <w:color w:val="424242"/>
        </w:rPr>
        <w:t>Lochauer</w:t>
      </w:r>
      <w:proofErr w:type="spellEnd"/>
      <w:r>
        <w:rPr>
          <w:color w:val="424242"/>
        </w:rPr>
        <w:t xml:space="preserve"> Heide.</w:t>
      </w:r>
    </w:p>
  </w:endnote>
  <w:endnote w:id="15">
    <w:p w14:paraId="5810DCCC" w14:textId="77777777" w:rsidR="00F63FED" w:rsidRDefault="00F63FED" w:rsidP="00F63FED">
      <w:pPr>
        <w:pStyle w:val="Endnotentext"/>
      </w:pPr>
      <w:r>
        <w:rPr>
          <w:rStyle w:val="Endnotenzeichen"/>
        </w:rPr>
        <w:endnoteRef/>
      </w:r>
      <w:r>
        <w:t xml:space="preserve"> </w:t>
      </w:r>
      <w:r>
        <w:rPr>
          <w:color w:val="424242"/>
        </w:rPr>
        <w:t xml:space="preserve">Johannes </w:t>
      </w:r>
      <w:proofErr w:type="spellStart"/>
      <w:r>
        <w:rPr>
          <w:color w:val="424242"/>
        </w:rPr>
        <w:t>Rischmann</w:t>
      </w:r>
      <w:proofErr w:type="spellEnd"/>
      <w:r>
        <w:rPr>
          <w:color w:val="424242"/>
        </w:rPr>
        <w:t xml:space="preserve">, aus Braunschweig gebürtig, hatte seit den 7. Mai 1527 in Wittenberg </w:t>
      </w:r>
      <w:proofErr w:type="spellStart"/>
      <w:r>
        <w:rPr>
          <w:color w:val="424242"/>
        </w:rPr>
        <w:t>studirt</w:t>
      </w:r>
      <w:proofErr w:type="spellEnd"/>
      <w:r>
        <w:rPr>
          <w:color w:val="424242"/>
        </w:rPr>
        <w:t xml:space="preserve"> und war mehrere Jahre lang Luthers Famulus gewesen</w:t>
      </w:r>
    </w:p>
  </w:endnote>
  <w:endnote w:id="16">
    <w:p w14:paraId="19F3600B" w14:textId="77777777" w:rsidR="00F63FED" w:rsidRDefault="00F63FED" w:rsidP="00F63FED">
      <w:pPr>
        <w:pStyle w:val="Endnotentext"/>
      </w:pPr>
      <w:r>
        <w:rPr>
          <w:rStyle w:val="Endnotenzeichen"/>
        </w:rPr>
        <w:endnoteRef/>
      </w:r>
      <w:r>
        <w:t xml:space="preserve"> </w:t>
      </w:r>
      <w:r>
        <w:rPr>
          <w:color w:val="424242"/>
        </w:rPr>
        <w:t>Nikolaus Hausmann</w:t>
      </w:r>
    </w:p>
  </w:endnote>
  <w:endnote w:id="17">
    <w:p w14:paraId="28B848FC" w14:textId="77777777" w:rsidR="00F63FED" w:rsidRDefault="00F63FED" w:rsidP="00F63FED">
      <w:pPr>
        <w:pStyle w:val="Endnotentext"/>
      </w:pPr>
      <w:r>
        <w:rPr>
          <w:rStyle w:val="Endnotenzeichen"/>
        </w:rPr>
        <w:endnoteRef/>
      </w:r>
      <w:r>
        <w:t xml:space="preserve"> </w:t>
      </w:r>
      <w:r>
        <w:rPr>
          <w:color w:val="424242"/>
        </w:rPr>
        <w:t>Bürgermeister von Zwickau. Luther war mit dem Stadtrats von Zwickau wegen seines Benehmens gegen Hausmann und andere dortige Geistliche im hohen Grade unzufrieden.</w:t>
      </w:r>
    </w:p>
  </w:endnote>
  <w:endnote w:id="18">
    <w:p w14:paraId="33F813C2" w14:textId="77777777" w:rsidR="00AB34F8" w:rsidRDefault="00AB34F8" w:rsidP="00AB34F8">
      <w:pPr>
        <w:pStyle w:val="Endnotentext"/>
      </w:pPr>
      <w:r>
        <w:rPr>
          <w:rStyle w:val="Endnotenzeichen"/>
        </w:rPr>
        <w:endnoteRef/>
      </w:r>
      <w:r>
        <w:t xml:space="preserve"> </w:t>
      </w:r>
      <w:r>
        <w:rPr>
          <w:color w:val="424242"/>
        </w:rPr>
        <w:t xml:space="preserve">Dr. Caspar </w:t>
      </w:r>
      <w:proofErr w:type="spellStart"/>
      <w:r>
        <w:rPr>
          <w:color w:val="424242"/>
        </w:rPr>
        <w:t>Cruciger</w:t>
      </w:r>
      <w:proofErr w:type="spellEnd"/>
      <w:r>
        <w:rPr>
          <w:color w:val="424242"/>
        </w:rPr>
        <w:t>, Luthers College, ist hinlänglich bekannt; wer die andern Reisegefährten gewesen, wissen wir nicht. Hans konnte vielleicht sein ältester Sohn sein.</w:t>
      </w:r>
    </w:p>
  </w:endnote>
  <w:endnote w:id="19">
    <w:p w14:paraId="4F1ADB68" w14:textId="77777777" w:rsidR="00AB34F8" w:rsidRDefault="00AB34F8" w:rsidP="00AB34F8">
      <w:pPr>
        <w:pStyle w:val="Endnotentext"/>
      </w:pPr>
      <w:r>
        <w:rPr>
          <w:rStyle w:val="Endnotenzeichen"/>
        </w:rPr>
        <w:endnoteRef/>
      </w:r>
      <w:r>
        <w:t xml:space="preserve"> </w:t>
      </w:r>
      <w:r>
        <w:rPr>
          <w:color w:val="424242"/>
        </w:rPr>
        <w:t>Das Dorf Löbnitz, wo Ernst von Schönfeld seinen Sitz hatte, lag zwischen Düben und Leipzig.</w:t>
      </w:r>
    </w:p>
  </w:endnote>
  <w:endnote w:id="20">
    <w:p w14:paraId="54600E21" w14:textId="77777777" w:rsidR="00AB34F8" w:rsidRDefault="00AB34F8" w:rsidP="00AB34F8">
      <w:pPr>
        <w:pStyle w:val="Endnotentext"/>
      </w:pPr>
      <w:r>
        <w:rPr>
          <w:rStyle w:val="Endnotenzeichen"/>
        </w:rPr>
        <w:endnoteRef/>
      </w:r>
      <w:r>
        <w:t xml:space="preserve"> </w:t>
      </w:r>
      <w:r>
        <w:rPr>
          <w:color w:val="424242"/>
        </w:rPr>
        <w:t xml:space="preserve">Heinrich Scherl, ein angesehener Kaufmann in Leipzig, der sich erbot, Dr. </w:t>
      </w:r>
      <w:proofErr w:type="spellStart"/>
      <w:r>
        <w:rPr>
          <w:color w:val="424242"/>
        </w:rPr>
        <w:t>Pfeffingern</w:t>
      </w:r>
      <w:proofErr w:type="spellEnd"/>
      <w:r>
        <w:rPr>
          <w:color w:val="424242"/>
        </w:rPr>
        <w:t>, wenn man ihn zum Pfarrer in Leipzig mache, jährlich 25 Gulden zu geben</w:t>
      </w:r>
    </w:p>
  </w:endnote>
  <w:endnote w:id="21">
    <w:p w14:paraId="040AF0AB" w14:textId="77777777" w:rsidR="00AB34F8" w:rsidRDefault="00AB34F8" w:rsidP="00AB34F8">
      <w:pPr>
        <w:pStyle w:val="Endnotentext"/>
      </w:pPr>
      <w:r>
        <w:rPr>
          <w:rStyle w:val="Endnotenzeichen"/>
        </w:rPr>
        <w:endnoteRef/>
      </w:r>
      <w:r>
        <w:t xml:space="preserve"> </w:t>
      </w:r>
      <w:r>
        <w:rPr>
          <w:color w:val="424242"/>
        </w:rPr>
        <w:t>Dieß geschah auch und am 2, August vollzog Luther die Ordination des frommen Herzogs zum Bischof von Merseburg.</w:t>
      </w:r>
    </w:p>
  </w:endnote>
  <w:endnote w:id="22">
    <w:p w14:paraId="32BF7A15" w14:textId="77777777" w:rsidR="00AB34F8" w:rsidRDefault="00AB34F8" w:rsidP="00AB34F8">
      <w:pPr>
        <w:pStyle w:val="Endnotentext"/>
      </w:pPr>
      <w:r>
        <w:rPr>
          <w:rStyle w:val="Endnotenzeichen"/>
        </w:rPr>
        <w:endnoteRef/>
      </w:r>
      <w:r>
        <w:t xml:space="preserve"> </w:t>
      </w:r>
      <w:r>
        <w:rPr>
          <w:color w:val="424242"/>
        </w:rPr>
        <w:t xml:space="preserve">Ist kein eigentlicher Kalendertag, sondern wahrscheinlich irgend eine </w:t>
      </w:r>
      <w:proofErr w:type="spellStart"/>
      <w:r>
        <w:rPr>
          <w:color w:val="424242"/>
        </w:rPr>
        <w:t>locale</w:t>
      </w:r>
      <w:proofErr w:type="spellEnd"/>
      <w:r>
        <w:rPr>
          <w:color w:val="424242"/>
        </w:rPr>
        <w:t xml:space="preserve"> Benennung, Das Datum steht anderweit fest</w:t>
      </w:r>
    </w:p>
  </w:endnote>
  <w:endnote w:id="23">
    <w:p w14:paraId="794026E6" w14:textId="77777777" w:rsidR="00840C3F" w:rsidRDefault="00840C3F" w:rsidP="00840C3F">
      <w:pPr>
        <w:pStyle w:val="Endnotentext"/>
      </w:pPr>
      <w:r>
        <w:rPr>
          <w:rStyle w:val="Endnotenzeichen"/>
        </w:rPr>
        <w:endnoteRef/>
      </w:r>
      <w:r>
        <w:t xml:space="preserve"> </w:t>
      </w:r>
      <w:proofErr w:type="spellStart"/>
      <w:r>
        <w:rPr>
          <w:color w:val="424242"/>
        </w:rPr>
        <w:t>Rießdorf</w:t>
      </w:r>
      <w:proofErr w:type="spellEnd"/>
    </w:p>
  </w:endnote>
  <w:endnote w:id="24">
    <w:p w14:paraId="2D214D54" w14:textId="77777777" w:rsidR="00840C3F" w:rsidRDefault="00840C3F" w:rsidP="00840C3F">
      <w:pPr>
        <w:pStyle w:val="Endnotentext"/>
      </w:pPr>
      <w:r>
        <w:rPr>
          <w:rStyle w:val="Endnotenzeichen"/>
        </w:rPr>
        <w:endnoteRef/>
      </w:r>
      <w:r>
        <w:t xml:space="preserve"> </w:t>
      </w:r>
      <w:r>
        <w:rPr>
          <w:color w:val="424242"/>
        </w:rPr>
        <w:t xml:space="preserve"> „Denn ich um des gekreuzigten </w:t>
      </w:r>
      <w:proofErr w:type="spellStart"/>
      <w:r>
        <w:rPr>
          <w:color w:val="424242"/>
        </w:rPr>
        <w:t>Jüdens</w:t>
      </w:r>
      <w:proofErr w:type="spellEnd"/>
      <w:r>
        <w:rPr>
          <w:color w:val="424242"/>
        </w:rPr>
        <w:t xml:space="preserve"> willen, den mir niemand nehmen soll, euch Juden allen gerne das Beste thun wollte, ausgenommen, daß ihr meiner Gunst nicht zu eurer Verstockung gebrauchen sollt,“ schrieb Luther einst an einen Juden, der sich mit der Bitte um Fürsprache bei dem Kurfürsten an ihn wendete, sagte dabei auch: „Mein Herz ja gewesen ist und noch, daß man die Juden sollt freundlich halten, der Meinung, ob sie Gott </w:t>
      </w:r>
      <w:proofErr w:type="spellStart"/>
      <w:r>
        <w:rPr>
          <w:color w:val="424242"/>
        </w:rPr>
        <w:t>dermaleins</w:t>
      </w:r>
      <w:proofErr w:type="spellEnd"/>
      <w:r>
        <w:rPr>
          <w:color w:val="424242"/>
        </w:rPr>
        <w:t xml:space="preserve"> wollt gnädiglich ansehen und zu ihrem Messia bringen, und nicht der Meinung, daß sie sollten durch meine Gunst und Forderung in ihrem Irrthum gestärkt und ärger werden,“ Später schrieb er sehr heftig wider ihre Lügen und Lästerungen.</w:t>
      </w:r>
    </w:p>
  </w:endnote>
  <w:endnote w:id="25">
    <w:p w14:paraId="224A8E92" w14:textId="77777777" w:rsidR="0025199A" w:rsidRDefault="0025199A" w:rsidP="0025199A">
      <w:pPr>
        <w:pStyle w:val="Endnotentext"/>
      </w:pPr>
      <w:r>
        <w:rPr>
          <w:rStyle w:val="Endnotenzeichen"/>
        </w:rPr>
        <w:endnoteRef/>
      </w:r>
      <w:r>
        <w:t xml:space="preserve"> </w:t>
      </w:r>
      <w:r>
        <w:rPr>
          <w:color w:val="424242"/>
        </w:rPr>
        <w:t xml:space="preserve">Das Wort ist undeutlich im Manuscript. Andere lesen es </w:t>
      </w:r>
      <w:proofErr w:type="spellStart"/>
      <w:r>
        <w:rPr>
          <w:color w:val="424242"/>
        </w:rPr>
        <w:t>Stromackerin</w:t>
      </w:r>
      <w:proofErr w:type="spellEnd"/>
    </w:p>
  </w:endnote>
  <w:endnote w:id="26">
    <w:p w14:paraId="214C37A1" w14:textId="77777777" w:rsidR="0025199A" w:rsidRPr="008C4A3B" w:rsidRDefault="0025199A" w:rsidP="0025199A">
      <w:pPr>
        <w:pStyle w:val="Endnotentext"/>
        <w:rPr>
          <w:color w:val="424242"/>
        </w:rPr>
      </w:pPr>
      <w:r>
        <w:rPr>
          <w:rStyle w:val="Endnotenzeichen"/>
        </w:rPr>
        <w:endnoteRef/>
      </w:r>
      <w:r>
        <w:t xml:space="preserve"> </w:t>
      </w:r>
      <w:r>
        <w:rPr>
          <w:color w:val="424242"/>
        </w:rPr>
        <w:t xml:space="preserve">Die Streithändel der Grafen, welche, wie Luther gegen Melanchthon klagt, durch die Juristen sogar </w:t>
      </w:r>
      <w:proofErr w:type="spellStart"/>
      <w:r>
        <w:rPr>
          <w:color w:val="424242"/>
        </w:rPr>
        <w:t>bose</w:t>
      </w:r>
      <w:proofErr w:type="spellEnd"/>
      <w:r>
        <w:rPr>
          <w:color w:val="424242"/>
        </w:rPr>
        <w:t xml:space="preserve"> geworden waren, daß er an ihrer Ausgleichung schier verzweifelt hätte</w:t>
      </w:r>
    </w:p>
  </w:endnote>
  <w:endnote w:id="27">
    <w:p w14:paraId="03FEE4FF" w14:textId="77777777" w:rsidR="0025199A" w:rsidRPr="008C4A3B" w:rsidRDefault="0025199A" w:rsidP="0025199A">
      <w:pPr>
        <w:pStyle w:val="Endnotentext"/>
        <w:rPr>
          <w:color w:val="424242"/>
        </w:rPr>
      </w:pPr>
      <w:r w:rsidRPr="008C4A3B">
        <w:rPr>
          <w:color w:val="424242"/>
        </w:rPr>
        <w:endnoteRef/>
      </w:r>
      <w:r w:rsidRPr="008C4A3B">
        <w:rPr>
          <w:color w:val="424242"/>
        </w:rPr>
        <w:t xml:space="preserve"> d, i. in meinem Zorn. Die Drohung Luthers, abzureisen, schlug durch und machte die harten Gemüther zur Einigung geneigt.</w:t>
      </w:r>
    </w:p>
  </w:endnote>
  <w:endnote w:id="28">
    <w:p w14:paraId="281EA6EE" w14:textId="77777777" w:rsidR="0025199A" w:rsidRDefault="0025199A" w:rsidP="0025199A">
      <w:pPr>
        <w:pStyle w:val="Endnotentext"/>
      </w:pPr>
      <w:r>
        <w:rPr>
          <w:rStyle w:val="Endnotenzeichen"/>
        </w:rPr>
        <w:endnoteRef/>
      </w:r>
      <w:r>
        <w:t xml:space="preserve"> </w:t>
      </w:r>
      <w:r>
        <w:rPr>
          <w:color w:val="424242"/>
        </w:rPr>
        <w:t>von Eisleben, wohin er zur Beilegung einiger Streitigkeiten zwischen den Grafen von Mansfeld gereiset war, wo er auch (in seiner Geburtsstadt) den 18. Febr. starb</w:t>
      </w:r>
    </w:p>
  </w:endnote>
  <w:endnote w:id="29">
    <w:p w14:paraId="3AF6C962" w14:textId="77777777" w:rsidR="0025199A" w:rsidRDefault="0025199A" w:rsidP="0025199A">
      <w:pPr>
        <w:pStyle w:val="Endnotentext"/>
      </w:pPr>
      <w:r>
        <w:rPr>
          <w:rStyle w:val="Endnotenzeichen"/>
        </w:rPr>
        <w:endnoteRef/>
      </w:r>
      <w:r>
        <w:t xml:space="preserve"> </w:t>
      </w:r>
      <w:r>
        <w:rPr>
          <w:color w:val="424242"/>
        </w:rPr>
        <w:t>Luther schrieb </w:t>
      </w:r>
      <w:r>
        <w:rPr>
          <w:rStyle w:val="Fett"/>
          <w:color w:val="424242"/>
        </w:rPr>
        <w:t>Kattegisseman</w:t>
      </w:r>
      <w:r>
        <w:rPr>
          <w:color w:val="424242"/>
        </w:rPr>
        <w:t>, wie seine Frau zu schreiben pflegte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670A5F" w14:textId="77777777" w:rsidR="002E3622" w:rsidRDefault="002E3622" w:rsidP="00F575A7">
      <w:pPr>
        <w:spacing w:after="0" w:line="240" w:lineRule="auto"/>
      </w:pPr>
      <w:r>
        <w:separator/>
      </w:r>
    </w:p>
  </w:footnote>
  <w:footnote w:type="continuationSeparator" w:id="0">
    <w:p w14:paraId="5B493820" w14:textId="77777777" w:rsidR="002E3622" w:rsidRDefault="002E3622" w:rsidP="00F575A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1C96"/>
    <w:rsid w:val="00024417"/>
    <w:rsid w:val="00082307"/>
    <w:rsid w:val="000C66E5"/>
    <w:rsid w:val="001E1C96"/>
    <w:rsid w:val="001F54C4"/>
    <w:rsid w:val="0022039F"/>
    <w:rsid w:val="0025199A"/>
    <w:rsid w:val="00272484"/>
    <w:rsid w:val="00297F83"/>
    <w:rsid w:val="002E3622"/>
    <w:rsid w:val="002E6D11"/>
    <w:rsid w:val="00381C0C"/>
    <w:rsid w:val="003E05E0"/>
    <w:rsid w:val="003E378C"/>
    <w:rsid w:val="00425B69"/>
    <w:rsid w:val="00537F59"/>
    <w:rsid w:val="0057118C"/>
    <w:rsid w:val="007166CE"/>
    <w:rsid w:val="00773B16"/>
    <w:rsid w:val="007E1779"/>
    <w:rsid w:val="0083667B"/>
    <w:rsid w:val="00840C3F"/>
    <w:rsid w:val="008D7463"/>
    <w:rsid w:val="008E417E"/>
    <w:rsid w:val="008E63BE"/>
    <w:rsid w:val="00A22C73"/>
    <w:rsid w:val="00A23C1F"/>
    <w:rsid w:val="00A33B9F"/>
    <w:rsid w:val="00AA7C0F"/>
    <w:rsid w:val="00AB34F8"/>
    <w:rsid w:val="00C35859"/>
    <w:rsid w:val="00C60A7E"/>
    <w:rsid w:val="00CC4EAC"/>
    <w:rsid w:val="00CD3B30"/>
    <w:rsid w:val="00CF765E"/>
    <w:rsid w:val="00D14D4F"/>
    <w:rsid w:val="00D5498D"/>
    <w:rsid w:val="00DC6CCC"/>
    <w:rsid w:val="00EB2EA3"/>
    <w:rsid w:val="00F575A7"/>
    <w:rsid w:val="00F63F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032370"/>
  <w15:chartTrackingRefBased/>
  <w15:docId w15:val="{308823A4-8662-428F-A2FD-984DA7579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DC6CCC"/>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DC6CCC"/>
    <w:rPr>
      <w:i/>
      <w:iCs/>
    </w:rPr>
  </w:style>
  <w:style w:type="paragraph" w:styleId="Endnotentext">
    <w:name w:val="endnote text"/>
    <w:basedOn w:val="Standard"/>
    <w:link w:val="EndnotentextZchn"/>
    <w:uiPriority w:val="99"/>
    <w:semiHidden/>
    <w:unhideWhenUsed/>
    <w:rsid w:val="00DC6CCC"/>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DC6CCC"/>
    <w:rPr>
      <w:rFonts w:ascii="Times New Roman" w:hAnsi="Times New Roman"/>
      <w:lang w:eastAsia="en-US"/>
    </w:rPr>
  </w:style>
  <w:style w:type="character" w:styleId="Endnotenzeichen">
    <w:name w:val="endnote reference"/>
    <w:basedOn w:val="Absatz-Standardschriftart"/>
    <w:uiPriority w:val="99"/>
    <w:semiHidden/>
    <w:unhideWhenUsed/>
    <w:rsid w:val="00DC6C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riefe.glaubensstimme.de/1540/07/02/luther-an-seine-fra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briefe.glaubensstimme.de/1530/06/05/luther-an-seine-ehefra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g"/><Relationship Id="rId11" Type="http://schemas.openxmlformats.org/officeDocument/2006/relationships/hyperlink" Target="mailto:webmaster@glaubensstimme.de" TargetMode="External"/><Relationship Id="rId5" Type="http://schemas.openxmlformats.org/officeDocument/2006/relationships/endnotes" Target="endnotes.xml"/><Relationship Id="rId10" Type="http://schemas.openxmlformats.org/officeDocument/2006/relationships/hyperlink" Target="http://www.glaubensstimme.de/" TargetMode="External"/><Relationship Id="rId4" Type="http://schemas.openxmlformats.org/officeDocument/2006/relationships/footnotes" Target="footnotes.xml"/><Relationship Id="rId9" Type="http://schemas.openxmlformats.org/officeDocument/2006/relationships/hyperlink" Target="https://briefe.glaubensstimme.de/1546/02/10/luther-martin-brief-an-seine-frau-154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19</Pages>
  <Words>5227</Words>
  <Characters>32932</Characters>
  <Application>Microsoft Office Word</Application>
  <DocSecurity>0</DocSecurity>
  <Lines>274</Lines>
  <Paragraphs>76</Paragraphs>
  <ScaleCrop>false</ScaleCrop>
  <HeadingPairs>
    <vt:vector size="4" baseType="variant">
      <vt:variant>
        <vt:lpstr>Titel</vt:lpstr>
      </vt:variant>
      <vt:variant>
        <vt:i4>1</vt:i4>
      </vt:variant>
      <vt:variant>
        <vt:lpstr>Überschriften</vt:lpstr>
      </vt:variant>
      <vt:variant>
        <vt:i4>23</vt:i4>
      </vt:variant>
    </vt:vector>
  </HeadingPairs>
  <TitlesOfParts>
    <vt:vector size="24" baseType="lpstr">
      <vt:lpstr/>
      <vt:lpstr>Luther, Martin – Briefe an seinen Herrn Käthe</vt:lpstr>
      <vt:lpstr>Vorwort</vt:lpstr>
      <vt:lpstr>    AN SEINE EHEFRAU, VOM 4. OKTOBER 1529.</vt:lpstr>
      <vt:lpstr>    AN SEINE EHEFRAU - 5. Juni 1530 </vt:lpstr>
      <vt:lpstr>    AN SEINE EHEFRAU - 14. August 1530.</vt:lpstr>
      <vt:lpstr>    AN KÄTHE, 15. AUGUST 1530</vt:lpstr>
      <vt:lpstr>    AN SEINE FRAU VOM 24.9.1530</vt:lpstr>
      <vt:lpstr>    AN SEINE FRAU AUS TORGAU VOM 27. FEBRUAR 1532.</vt:lpstr>
      <vt:lpstr>    AN SEINE FRAU AUS TORGAU VOM 29. JULI 1534.</vt:lpstr>
      <vt:lpstr>    AN SEINE FRAU AUS GOTHA VOM 27. FEBRUAR 1537.</vt:lpstr>
      <vt:lpstr>    AN SEINE FRAU - 2. Juli 1540 </vt:lpstr>
      <vt:lpstr>    AN SEINE FRAU CATHARINA, 10.7.1540</vt:lpstr>
      <vt:lpstr>    AN SEINE FRAU, WAHRSCHEINLICH AUS EISENACH VOM 16. JULI 1540</vt:lpstr>
      <vt:lpstr>    AN SEINE FRAU, AUF DER RÜCKREISE VON EISENACH DEN 28. JULI 1540.</vt:lpstr>
      <vt:lpstr>    AN SEINE FRAU AUS WITTENBERG VOM 18. SEPTEMBER 1541.</vt:lpstr>
      <vt:lpstr>    AN SEINE FRAU, WAHRSCHEINLICH VOM 28. JULI 1545 AUS LEIPZIG.</vt:lpstr>
      <vt:lpstr>    AN SEINE FRAU, AUS HALLE VOM 25. JANUAR 1546.</vt:lpstr>
      <vt:lpstr>    AN SEINE FRAU, AUS EISLEBEN VOM 1. FEBRUAR 1546.</vt:lpstr>
      <vt:lpstr>    AN SEINE FRAU, AUS EISLEBEN VOM 6. FEBRUAR 1546.</vt:lpstr>
      <vt:lpstr>    AN SEINE FRAU, AUS EISLEBEN VOM 7. FEBRUAR 1546.</vt:lpstr>
      <vt:lpstr>    BRIEF AN SEINE FRAU. - 10. Februar 1546 </vt:lpstr>
      <vt:lpstr>Quellen:</vt:lpstr>
      <vt:lpstr>Endnoten</vt:lpstr>
    </vt:vector>
  </TitlesOfParts>
  <LinksUpToDate>false</LinksUpToDate>
  <CharactersWithSpaces>38083</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10</cp:revision>
  <dcterms:created xsi:type="dcterms:W3CDTF">2020-12-03T19:56:00Z</dcterms:created>
  <dcterms:modified xsi:type="dcterms:W3CDTF">2020-12-05T21:27:00Z</dcterms:modified>
  <dc:title>Briefe an seinen Herrn Käthe</dc:title>
  <dc:creator>Luther, Martin</dc:creator>
  <dc:language>de</dc:language>
</cp:coreProperties>
</file>